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845E7AF" w14:textId="74072C39" w:rsidR="007166CE" w:rsidRDefault="009569A3" w:rsidP="007B5729">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5238821D" wp14:editId="4732141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D61D83" w14:textId="77777777" w:rsidR="007166CE" w:rsidRDefault="007166CE" w:rsidP="007B5729">
      <w:pPr>
        <w:pStyle w:val="berschrift1"/>
      </w:pPr>
      <w:r>
        <w:br w:type="page"/>
      </w:r>
      <w:r>
        <w:lastRenderedPageBreak/>
        <w:t>Vorwort</w:t>
      </w:r>
    </w:p>
    <w:p w14:paraId="2D36E4A9" w14:textId="77777777" w:rsidR="007166CE" w:rsidRDefault="007E1779" w:rsidP="007B5729">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DEEF878" w14:textId="77777777" w:rsidR="007E1779" w:rsidRDefault="008D7463" w:rsidP="007B5729">
      <w:r>
        <w:t xml:space="preserve">Dieses Jahr hat uns allen eine Menge abverlangt – doch Gott hat uns hindurchgetragen. </w:t>
      </w:r>
    </w:p>
    <w:p w14:paraId="43BEDB9A" w14:textId="77777777" w:rsidR="008D7463" w:rsidRDefault="008D7463" w:rsidP="007B5729">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FB6BC7" w14:textId="77777777" w:rsidR="007E1779" w:rsidRDefault="007E1779" w:rsidP="007B5729">
      <w:r>
        <w:t>Vielleicht hat aber auch der eine oder die andere Lust, mitzumachen und neue Bücher zu erstellen – sprecht mich einfach an.</w:t>
      </w:r>
    </w:p>
    <w:p w14:paraId="47627A0C" w14:textId="77777777" w:rsidR="007166CE" w:rsidRDefault="007166CE" w:rsidP="007B5729">
      <w:r>
        <w:t>Euch allen wünsche ich Gottes reichen Segen und dass Ihr für Euch interessante Texte hier findet. Für Anregungen bin ich immer dankbar.</w:t>
      </w:r>
    </w:p>
    <w:p w14:paraId="27F10683" w14:textId="77777777" w:rsidR="007166CE" w:rsidRDefault="007166CE" w:rsidP="007B5729">
      <w:r>
        <w:t>Gruß &amp; Segen,</w:t>
      </w:r>
    </w:p>
    <w:p w14:paraId="6493957F" w14:textId="77777777" w:rsidR="007166CE" w:rsidRDefault="007166CE" w:rsidP="007B5729">
      <w:r>
        <w:t>Andreas</w:t>
      </w:r>
    </w:p>
    <w:p w14:paraId="0CDB1509" w14:textId="77777777" w:rsidR="0022039F" w:rsidRDefault="007166CE" w:rsidP="007B5729">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CFF671A" w14:textId="77777777" w:rsidR="008B0275" w:rsidRDefault="008B0275" w:rsidP="008B0275">
      <w:pPr>
        <w:pStyle w:val="berschrift1"/>
        <w:rPr>
          <w:szCs w:val="36"/>
        </w:rPr>
      </w:pPr>
      <w:r w:rsidRPr="008B0275">
        <w:t>Abba! Vater!</w:t>
      </w:r>
      <w:r>
        <w:t xml:space="preserve"> </w:t>
      </w:r>
    </w:p>
    <w:p w14:paraId="0D23159C" w14:textId="77777777" w:rsidR="008B0275" w:rsidRDefault="008B0275" w:rsidP="008B0275">
      <w:pPr>
        <w:pStyle w:val="StandardWeb"/>
      </w:pPr>
      <w:r>
        <w:t>Abba! Vater! der du dich</w:t>
      </w:r>
      <w:r>
        <w:br/>
        <w:t>immer so an mir bewiesen,</w:t>
      </w:r>
      <w:r>
        <w:br/>
        <w:t>sey von mir herzinniglich</w:t>
      </w:r>
      <w:r>
        <w:br/>
        <w:t>für dein Vaterherz gepriesen,</w:t>
      </w:r>
      <w:r>
        <w:br/>
        <w:t>das viel mehr an mir gethan,</w:t>
      </w:r>
      <w:r>
        <w:br/>
        <w:t>als der treuste Vater kann.</w:t>
      </w:r>
    </w:p>
    <w:p w14:paraId="1600A7E3" w14:textId="51D4E701" w:rsidR="008B0275" w:rsidRDefault="008B0275" w:rsidP="008B0275">
      <w:pPr>
        <w:pStyle w:val="StandardWeb"/>
      </w:pPr>
      <w:r>
        <w:t>Nirgends hat’s ein Kind so gut,</w:t>
      </w:r>
      <w:r>
        <w:br/>
        <w:t>als in deiner treuen Pflege.</w:t>
      </w:r>
      <w:r>
        <w:br/>
        <w:t>Wer es weiß, wie sanft sich’s ruht,</w:t>
      </w:r>
      <w:r>
        <w:br/>
        <w:t>so man dir im Schooße läge,</w:t>
      </w:r>
      <w:r>
        <w:br/>
        <w:t>der ließ‘ all des andre seyn,</w:t>
      </w:r>
      <w:r>
        <w:br/>
        <w:t>wär‘ ein Kind, und legt‘ sich drein.</w:t>
      </w:r>
    </w:p>
    <w:p w14:paraId="48CA9F10" w14:textId="782B4EBE" w:rsidR="008B0275" w:rsidRDefault="008B0275" w:rsidP="008B0275">
      <w:pPr>
        <w:pStyle w:val="StandardWeb"/>
      </w:pPr>
      <w:r>
        <w:t>Abba! ruft mein Herz in mir.</w:t>
      </w:r>
      <w:r>
        <w:br/>
        <w:t>Und dein Geist, der dich verkläret,</w:t>
      </w:r>
      <w:r>
        <w:br/>
        <w:t>schreit im Innersten zu dir:</w:t>
      </w:r>
      <w:r>
        <w:br/>
        <w:t>Abba! Vater! sei geehret!</w:t>
      </w:r>
      <w:r>
        <w:br/>
        <w:t>richte kindlich meinen Sinn</w:t>
      </w:r>
      <w:r>
        <w:br/>
        <w:t>zu dem Vaterherzen hin!</w:t>
      </w:r>
    </w:p>
    <w:p w14:paraId="236CDCBF" w14:textId="1255946A" w:rsidR="007B5729" w:rsidRDefault="007B5729" w:rsidP="008B0275">
      <w:pPr>
        <w:pStyle w:val="berschrift1"/>
      </w:pPr>
      <w:r>
        <w:rPr>
          <w:rStyle w:val="screen-reader-text"/>
        </w:rPr>
        <w:t>Auf dem Weg zum Himmel geht’s</w:t>
      </w:r>
      <w:r>
        <w:t xml:space="preserve"> </w:t>
      </w:r>
    </w:p>
    <w:p w14:paraId="225D460F" w14:textId="77777777" w:rsidR="007B5729" w:rsidRDefault="007B5729" w:rsidP="007B5729">
      <w:pPr>
        <w:pStyle w:val="StandardWeb"/>
      </w:pPr>
      <w:r>
        <w:t>1.) Auf dem Weg zum Himmel geht’s</w:t>
      </w:r>
      <w:r>
        <w:br/>
        <w:t>Durch viel Trübsal, Angst und Leiden.</w:t>
      </w:r>
      <w:r>
        <w:br/>
        <w:t>Jesus führt die Seinen stets</w:t>
      </w:r>
      <w:r>
        <w:br/>
        <w:t>In den Saal der ew’gen Freuden</w:t>
      </w:r>
      <w:r>
        <w:br/>
        <w:t>Durch die offne, mir und dir</w:t>
      </w:r>
      <w:r>
        <w:br/>
        <w:t xml:space="preserve">Von ihm </w:t>
      </w:r>
      <w:proofErr w:type="spellStart"/>
      <w:r>
        <w:t>aufgeschloss’ne</w:t>
      </w:r>
      <w:proofErr w:type="spellEnd"/>
      <w:r>
        <w:t xml:space="preserve"> Tür.</w:t>
      </w:r>
    </w:p>
    <w:p w14:paraId="6F55750A" w14:textId="77777777" w:rsidR="007B5729" w:rsidRDefault="007B5729" w:rsidP="007B5729">
      <w:pPr>
        <w:pStyle w:val="StandardWeb"/>
      </w:pPr>
      <w:r>
        <w:t>2.) Darum hab‘ ich guten Grund</w:t>
      </w:r>
      <w:r>
        <w:br/>
        <w:t>Auf mein Ende mich zu freuen</w:t>
      </w:r>
      <w:r>
        <w:br/>
        <w:t xml:space="preserve">Und die letzte </w:t>
      </w:r>
      <w:proofErr w:type="spellStart"/>
      <w:r>
        <w:t>Todesstund</w:t>
      </w:r>
      <w:proofErr w:type="spellEnd"/>
      <w:r>
        <w:t>‘</w:t>
      </w:r>
      <w:r>
        <w:br/>
        <w:t>Nicht zu fürchten, noch zu scheuen.</w:t>
      </w:r>
      <w:r>
        <w:br/>
        <w:t>Sie macht nur ein sel’ges End‘</w:t>
      </w:r>
      <w:r>
        <w:br/>
        <w:t>Allem, was man Trübsal nennt.</w:t>
      </w:r>
    </w:p>
    <w:p w14:paraId="3C78030C" w14:textId="77777777" w:rsidR="007B5729" w:rsidRDefault="007B5729" w:rsidP="007B5729">
      <w:pPr>
        <w:pStyle w:val="StandardWeb"/>
      </w:pPr>
      <w:r>
        <w:t>3.) Auf das Herz des Vaters heißt</w:t>
      </w:r>
      <w:r>
        <w:br/>
        <w:t>Mich der Sohn getrost vertrauen.</w:t>
      </w:r>
      <w:r>
        <w:br/>
        <w:t>Von dem Sohne zeugt der Geist:</w:t>
      </w:r>
      <w:r>
        <w:br/>
        <w:t>Dass ich ihn dort werde schauen</w:t>
      </w:r>
      <w:r>
        <w:br/>
        <w:t>Und erfahren, dass er mir</w:t>
      </w:r>
      <w:r>
        <w:br/>
        <w:t>Aufgetan die Himmelstür.</w:t>
      </w:r>
    </w:p>
    <w:p w14:paraId="6319AFB6" w14:textId="77777777" w:rsidR="007B5729" w:rsidRDefault="007B5729" w:rsidP="007B5729">
      <w:pPr>
        <w:pStyle w:val="StandardWeb"/>
      </w:pPr>
      <w:r>
        <w:t>4.) Sollte mir der Himmel nicht</w:t>
      </w:r>
      <w:r>
        <w:br/>
        <w:t>Und mein Teil bei Jesu werden?</w:t>
      </w:r>
      <w:r>
        <w:br/>
        <w:t>War er meine Zuversicht</w:t>
      </w:r>
      <w:r>
        <w:br/>
        <w:t>Und mein Heil doch schon auf Erden.</w:t>
      </w:r>
      <w:r>
        <w:br/>
        <w:t>Hat’s auch dort mit dem Gefahr,</w:t>
      </w:r>
      <w:r>
        <w:br/>
        <w:t>Der schon hier bei Jesu war?</w:t>
      </w:r>
    </w:p>
    <w:p w14:paraId="6B76B67A" w14:textId="77777777" w:rsidR="007B5729" w:rsidRDefault="007B5729" w:rsidP="007B5729">
      <w:pPr>
        <w:pStyle w:val="StandardWeb"/>
      </w:pPr>
      <w:r>
        <w:t xml:space="preserve">5.) Nein, wo er ist, </w:t>
      </w:r>
      <w:proofErr w:type="spellStart"/>
      <w:r>
        <w:t>werd</w:t>
      </w:r>
      <w:proofErr w:type="spellEnd"/>
      <w:r>
        <w:t>‘ ich sein.</w:t>
      </w:r>
      <w:r>
        <w:br/>
        <w:t xml:space="preserve">Bei ihm </w:t>
      </w:r>
      <w:proofErr w:type="spellStart"/>
      <w:r>
        <w:t>werd</w:t>
      </w:r>
      <w:proofErr w:type="spellEnd"/>
      <w:r>
        <w:t>‘ ich ewig bleiben.</w:t>
      </w:r>
      <w:r>
        <w:br/>
        <w:t>Er ist mein und ich bin sein.</w:t>
      </w:r>
      <w:r>
        <w:br/>
        <w:t>Nichts soll mich von Jesu scheiden.</w:t>
      </w:r>
      <w:r>
        <w:br/>
        <w:t>Er ist alles, er ist’s gar!</w:t>
      </w:r>
      <w:r>
        <w:br/>
        <w:t>Amen, Amen, das ist wahr!</w:t>
      </w:r>
    </w:p>
    <w:p w14:paraId="7A7D28F0" w14:textId="77777777" w:rsidR="008B0275" w:rsidRDefault="008B0275" w:rsidP="008B0275">
      <w:pPr>
        <w:pStyle w:val="berschrift1"/>
      </w:pPr>
      <w:r>
        <w:rPr>
          <w:rStyle w:val="screen-reader-text"/>
        </w:rPr>
        <w:t>Auf, Herz und auch ihr Lippen</w:t>
      </w:r>
      <w:r>
        <w:t xml:space="preserve"> </w:t>
      </w:r>
    </w:p>
    <w:p w14:paraId="2E987580" w14:textId="77777777" w:rsidR="008B0275" w:rsidRDefault="008B0275" w:rsidP="008B0275">
      <w:pPr>
        <w:pStyle w:val="StandardWeb"/>
      </w:pPr>
      <w:r>
        <w:t>1.) Auf, Herz und auch ihr Lippen,</w:t>
      </w:r>
      <w:r>
        <w:br/>
        <w:t>Dass ihr, so schlecht es klingt,</w:t>
      </w:r>
      <w:r>
        <w:br/>
        <w:t>Ein Kindlein in der Krippen,</w:t>
      </w:r>
      <w:r>
        <w:br/>
        <w:t>Das Jesus heißt, besingt,</w:t>
      </w:r>
      <w:r>
        <w:br/>
        <w:t>Von welchem die Propheten</w:t>
      </w:r>
      <w:r>
        <w:br/>
        <w:t>Gezeuget glaubensvoll,</w:t>
      </w:r>
      <w:r>
        <w:br/>
        <w:t>Dass er sein Volk erretten</w:t>
      </w:r>
      <w:r>
        <w:br/>
        <w:t>Und selig machen soll.</w:t>
      </w:r>
    </w:p>
    <w:p w14:paraId="29E08226" w14:textId="77777777" w:rsidR="008B0275" w:rsidRDefault="008B0275" w:rsidP="008B0275">
      <w:pPr>
        <w:pStyle w:val="StandardWeb"/>
      </w:pPr>
      <w:r>
        <w:t>2.) Das Warten aller Frommen</w:t>
      </w:r>
      <w:r>
        <w:br/>
        <w:t>Im Alten Testament,</w:t>
      </w:r>
      <w:r>
        <w:br/>
        <w:t>Messias ist gekommen,</w:t>
      </w:r>
      <w:r>
        <w:br/>
        <w:t>Des Glaubens Element.</w:t>
      </w:r>
      <w:r>
        <w:br/>
        <w:t>Der Text vom Engelliede:</w:t>
      </w:r>
      <w:r>
        <w:br/>
        <w:t>Lob, dass der Himmel tönt,</w:t>
      </w:r>
      <w:r>
        <w:br/>
        <w:t>Auf Erden kommt der Friede,</w:t>
      </w:r>
      <w:r>
        <w:br/>
        <w:t>Die Menschen sind versöhnt!</w:t>
      </w:r>
    </w:p>
    <w:p w14:paraId="24EDACB2" w14:textId="77777777" w:rsidR="008B0275" w:rsidRDefault="008B0275" w:rsidP="008B0275">
      <w:pPr>
        <w:pStyle w:val="StandardWeb"/>
      </w:pPr>
      <w:r>
        <w:t>3.) Er ist der Weibes-Same,</w:t>
      </w:r>
      <w:r>
        <w:br/>
        <w:t>Den Gott verheißen hat.</w:t>
      </w:r>
      <w:r>
        <w:br/>
        <w:t xml:space="preserve">Als er auf Erden </w:t>
      </w:r>
      <w:proofErr w:type="spellStart"/>
      <w:r>
        <w:t>kame</w:t>
      </w:r>
      <w:proofErr w:type="spellEnd"/>
      <w:r>
        <w:t>,</w:t>
      </w:r>
      <w:r>
        <w:br/>
        <w:t>Da fand er keine Statt,</w:t>
      </w:r>
      <w:r>
        <w:br/>
        <w:t>Nicht Platz noch Raum zu liegen,</w:t>
      </w:r>
      <w:r>
        <w:br/>
        <w:t>Im Stalle kehrt‘ er ein.</w:t>
      </w:r>
      <w:r>
        <w:br/>
        <w:t>Man legt statt einer Wiegen</w:t>
      </w:r>
      <w:r>
        <w:br/>
        <w:t xml:space="preserve">Ihn in ein </w:t>
      </w:r>
      <w:proofErr w:type="spellStart"/>
      <w:r>
        <w:t>Krippelein</w:t>
      </w:r>
      <w:proofErr w:type="spellEnd"/>
      <w:r>
        <w:t>.</w:t>
      </w:r>
    </w:p>
    <w:p w14:paraId="4D06E7AE" w14:textId="77777777" w:rsidR="008B0275" w:rsidRDefault="008B0275" w:rsidP="008B0275">
      <w:pPr>
        <w:pStyle w:val="StandardWeb"/>
      </w:pPr>
      <w:r>
        <w:t>4.) Wer kommt herzu getreten,</w:t>
      </w:r>
      <w:r>
        <w:br/>
        <w:t>Das Jesus-Kind zu sehn?</w:t>
      </w:r>
      <w:r>
        <w:br/>
        <w:t>Wer kommt es anzubeten</w:t>
      </w:r>
      <w:r>
        <w:br/>
        <w:t>Und ihm zu Dienst zu stehn?</w:t>
      </w:r>
      <w:r>
        <w:br/>
        <w:t>Wer merkt auf seine Lippen?</w:t>
      </w:r>
      <w:r>
        <w:br/>
        <w:t>Er redet ohne Wort,</w:t>
      </w:r>
      <w:r>
        <w:br/>
        <w:t>Er predigt aus der Krippen:</w:t>
      </w:r>
      <w:r>
        <w:br/>
        <w:t>Was lehrt euch dieser Ort?</w:t>
      </w:r>
    </w:p>
    <w:p w14:paraId="1CF2CED6" w14:textId="77777777" w:rsidR="008B0275" w:rsidRDefault="008B0275" w:rsidP="008B0275">
      <w:pPr>
        <w:pStyle w:val="StandardWeb"/>
      </w:pPr>
      <w:r>
        <w:t>5.) Für euch und euren Orden,</w:t>
      </w:r>
      <w:r>
        <w:br/>
        <w:t>Spricht er, bin ich so schwach,</w:t>
      </w:r>
      <w:r>
        <w:br/>
        <w:t>So arm, so niedrig worden,</w:t>
      </w:r>
      <w:r>
        <w:br/>
        <w:t>Dass ich euch herrlich mach‘.</w:t>
      </w:r>
      <w:r>
        <w:br/>
        <w:t>Wer mein‘ begehrt auf Erden</w:t>
      </w:r>
      <w:r>
        <w:br/>
        <w:t>Und nimmt in’s Herz mich ein,</w:t>
      </w:r>
      <w:r>
        <w:br/>
        <w:t>Soll meine Wohnung werden</w:t>
      </w:r>
      <w:r>
        <w:br/>
        <w:t>Und ewig bei mir sein.</w:t>
      </w:r>
    </w:p>
    <w:p w14:paraId="48C5E813" w14:textId="77777777" w:rsidR="007B5729" w:rsidRDefault="007B5729" w:rsidP="007B5729">
      <w:pPr>
        <w:pStyle w:val="berschrift1"/>
      </w:pPr>
      <w:r>
        <w:rPr>
          <w:rStyle w:val="screen-reader-text"/>
        </w:rPr>
        <w:t>Auf, Herz, dass dich der Sonne Licht</w:t>
      </w:r>
      <w:r>
        <w:t xml:space="preserve"> </w:t>
      </w:r>
    </w:p>
    <w:p w14:paraId="6B64F93E" w14:textId="77777777" w:rsidR="007B5729" w:rsidRDefault="007B5729" w:rsidP="007B5729">
      <w:pPr>
        <w:pStyle w:val="StandardWeb"/>
      </w:pPr>
      <w:r>
        <w:t>1.) Auf, Herz, dass dich der Sonne Licht</w:t>
      </w:r>
      <w:r>
        <w:br/>
        <w:t>An diesem Morgen früh,</w:t>
      </w:r>
      <w:r>
        <w:br/>
        <w:t>An diesem hohen Tage nicht</w:t>
      </w:r>
      <w:r>
        <w:br/>
      </w:r>
      <w:proofErr w:type="spellStart"/>
      <w:r>
        <w:t>Antreff</w:t>
      </w:r>
      <w:proofErr w:type="spellEnd"/>
      <w:r>
        <w:t>, als auf dem Knie.</w:t>
      </w:r>
    </w:p>
    <w:p w14:paraId="1BBA9F49" w14:textId="77777777" w:rsidR="007B5729" w:rsidRDefault="007B5729" w:rsidP="007B5729">
      <w:pPr>
        <w:pStyle w:val="StandardWeb"/>
      </w:pPr>
      <w:r>
        <w:t xml:space="preserve">2.) Das Aug‘ gerichtet in die </w:t>
      </w:r>
      <w:proofErr w:type="spellStart"/>
      <w:r>
        <w:t>Höh</w:t>
      </w:r>
      <w:proofErr w:type="spellEnd"/>
      <w:r>
        <w:t>‘,</w:t>
      </w:r>
      <w:r>
        <w:br/>
        <w:t>Dass dich der Morgenstern</w:t>
      </w:r>
      <w:r>
        <w:br/>
        <w:t>Aufgehend anders nirgends seh,</w:t>
      </w:r>
      <w:r>
        <w:br/>
        <w:t>Als suchend deinen Herrn.</w:t>
      </w:r>
    </w:p>
    <w:p w14:paraId="617D6C63" w14:textId="77777777" w:rsidR="007B5729" w:rsidRDefault="007B5729" w:rsidP="007B5729">
      <w:pPr>
        <w:pStyle w:val="StandardWeb"/>
      </w:pPr>
      <w:r>
        <w:t>3.) Als voller sehnender Begier</w:t>
      </w:r>
      <w:r>
        <w:br/>
        <w:t>Nach ihm, und ganz erfüllt</w:t>
      </w:r>
      <w:r>
        <w:br/>
        <w:t>Von seiner Kreuzespein allhier</w:t>
      </w:r>
      <w:r>
        <w:br/>
        <w:t>Von seinem Marterbild.</w:t>
      </w:r>
    </w:p>
    <w:p w14:paraId="23B40D00" w14:textId="77777777" w:rsidR="007B5729" w:rsidRDefault="007B5729" w:rsidP="007B5729">
      <w:pPr>
        <w:pStyle w:val="StandardWeb"/>
      </w:pPr>
      <w:r>
        <w:t>4.) Hingehend zu der Grabesgruft,</w:t>
      </w:r>
      <w:r>
        <w:br/>
        <w:t>Wo er begraben lag,</w:t>
      </w:r>
      <w:r>
        <w:br/>
        <w:t>Zu atmen seines Lebens Luft</w:t>
      </w:r>
      <w:r>
        <w:br/>
        <w:t>Am Auferstehungstag.</w:t>
      </w:r>
    </w:p>
    <w:p w14:paraId="4D637637" w14:textId="77777777" w:rsidR="007B5729" w:rsidRDefault="007B5729" w:rsidP="007B5729">
      <w:pPr>
        <w:pStyle w:val="StandardWeb"/>
      </w:pPr>
      <w:r>
        <w:t>5.) Nicht in dem Grabe jetzo mehr</w:t>
      </w:r>
      <w:r>
        <w:br/>
        <w:t>Such den, der ihm entschwebt.</w:t>
      </w:r>
      <w:r>
        <w:br/>
        <w:t>Komm, sieh nur, wie das Grab nun leer</w:t>
      </w:r>
      <w:r>
        <w:br/>
        <w:t>Und Jesus Christus lebt.</w:t>
      </w:r>
    </w:p>
    <w:p w14:paraId="7BBB052D" w14:textId="77777777" w:rsidR="007B5729" w:rsidRDefault="007B5729" w:rsidP="007B5729">
      <w:pPr>
        <w:pStyle w:val="StandardWeb"/>
      </w:pPr>
      <w:r>
        <w:t>6.) Und höre, was der Engel spricht:</w:t>
      </w:r>
      <w:r>
        <w:br/>
        <w:t>‚Er ist nicht hier, geh fort!</w:t>
      </w:r>
      <w:r>
        <w:br/>
        <w:t>Sucht Jesum bei den Toten nicht,</w:t>
      </w:r>
      <w:r>
        <w:br/>
        <w:t>Sucht ihn in seinem Wort!‘</w:t>
      </w:r>
    </w:p>
    <w:p w14:paraId="50C29073" w14:textId="77777777" w:rsidR="007B5729" w:rsidRDefault="007B5729" w:rsidP="007B5729">
      <w:pPr>
        <w:pStyle w:val="StandardWeb"/>
      </w:pPr>
      <w:r>
        <w:t>7.) Im Wort, das er vor seinem End‘</w:t>
      </w:r>
      <w:r>
        <w:br/>
        <w:t>Euch sterbend hinterließ,</w:t>
      </w:r>
      <w:r>
        <w:br/>
        <w:t>In seinem Wort und Sakrament,</w:t>
      </w:r>
      <w:r>
        <w:br/>
        <w:t>Da seht ihr ihn gewiss!</w:t>
      </w:r>
    </w:p>
    <w:p w14:paraId="532C646B" w14:textId="77777777" w:rsidR="007B5729" w:rsidRDefault="007B5729" w:rsidP="007B5729">
      <w:pPr>
        <w:pStyle w:val="StandardWeb"/>
      </w:pPr>
      <w:r>
        <w:t>8.) Ja, Heiland, ja, da such ich dich,</w:t>
      </w:r>
      <w:r>
        <w:br/>
        <w:t>Nur dort erscheinst du mir.</w:t>
      </w:r>
      <w:r>
        <w:br/>
        <w:t>Auf diesem Wege seh ich dich</w:t>
      </w:r>
      <w:r>
        <w:br/>
        <w:t>Und du begegnest mir.</w:t>
      </w:r>
    </w:p>
    <w:p w14:paraId="69153223" w14:textId="77777777" w:rsidR="007B5729" w:rsidRDefault="007B5729" w:rsidP="007B5729">
      <w:pPr>
        <w:pStyle w:val="StandardWeb"/>
      </w:pPr>
      <w:r>
        <w:t>9.) Ja, da wirst du von mir erkannt,</w:t>
      </w:r>
      <w:r>
        <w:br/>
        <w:t>Da wird die Schrift mir Licht.</w:t>
      </w:r>
      <w:r>
        <w:br/>
        <w:t>Da wird mein Herz zu dir entbrannt:</w:t>
      </w:r>
      <w:r>
        <w:br/>
        <w:t>Verschwinde mir nur nicht!</w:t>
      </w:r>
    </w:p>
    <w:p w14:paraId="6D315DAD" w14:textId="77777777" w:rsidR="007B5729" w:rsidRDefault="007B5729" w:rsidP="007B5729">
      <w:pPr>
        <w:pStyle w:val="StandardWeb"/>
      </w:pPr>
      <w:r>
        <w:t>10.) Schilt meines Herzens Härte hier</w:t>
      </w:r>
      <w:r>
        <w:br/>
        <w:t>Und des Unglaubens Macht,</w:t>
      </w:r>
      <w:r>
        <w:br/>
        <w:t>Brich doch durch die verschlossne Tür,</w:t>
      </w:r>
      <w:r>
        <w:br/>
        <w:t>Mach helle meine Nacht!</w:t>
      </w:r>
    </w:p>
    <w:p w14:paraId="19E3A472" w14:textId="77777777" w:rsidR="007B5729" w:rsidRDefault="007B5729" w:rsidP="007B5729">
      <w:pPr>
        <w:pStyle w:val="StandardWeb"/>
      </w:pPr>
      <w:r>
        <w:t>11.) Lass mich durch deine Nägelmal,</w:t>
      </w:r>
      <w:r>
        <w:br/>
        <w:t xml:space="preserve">Durch deine </w:t>
      </w:r>
      <w:proofErr w:type="spellStart"/>
      <w:r>
        <w:t>off’ne</w:t>
      </w:r>
      <w:proofErr w:type="spellEnd"/>
      <w:r>
        <w:t xml:space="preserve"> Seit‘</w:t>
      </w:r>
      <w:r>
        <w:br/>
        <w:t>Erblicken meine Gnadenwahl</w:t>
      </w:r>
      <w:r>
        <w:br/>
        <w:t>Und meine Seligkeit!</w:t>
      </w:r>
    </w:p>
    <w:p w14:paraId="4D2860C9" w14:textId="77777777" w:rsidR="007B5729" w:rsidRDefault="007B5729" w:rsidP="007B5729">
      <w:pPr>
        <w:pStyle w:val="StandardWeb"/>
      </w:pPr>
      <w:r>
        <w:t>12.) Du bist mein Herr und Gott, an dich</w:t>
      </w:r>
      <w:r>
        <w:br/>
        <w:t>Glaub ich, den ich nicht seh,</w:t>
      </w:r>
      <w:r>
        <w:br/>
        <w:t>Bis ich dich droben ewiglich</w:t>
      </w:r>
      <w:r>
        <w:br/>
        <w:t>Im Glanz der Wunden seh!</w:t>
      </w:r>
    </w:p>
    <w:p w14:paraId="3A8C8B7F" w14:textId="77777777" w:rsidR="007B5729" w:rsidRDefault="007B5729" w:rsidP="007B5729">
      <w:pPr>
        <w:pStyle w:val="berschrift1"/>
      </w:pPr>
      <w:r>
        <w:rPr>
          <w:rStyle w:val="screen-reader-text"/>
        </w:rPr>
        <w:t>Besser ist kein Tag zur Buße</w:t>
      </w:r>
      <w:r>
        <w:t xml:space="preserve"> </w:t>
      </w:r>
    </w:p>
    <w:p w14:paraId="3CD0543D" w14:textId="77777777" w:rsidR="007B5729" w:rsidRDefault="007B5729" w:rsidP="007B5729">
      <w:pPr>
        <w:pStyle w:val="StandardWeb"/>
      </w:pPr>
      <w:r>
        <w:t>1.) Besser ist kein Tag zur Buße,</w:t>
      </w:r>
      <w:r>
        <w:br/>
        <w:t>Mensch, für dich, als eben heut‘.</w:t>
      </w:r>
      <w:r>
        <w:br/>
        <w:t>Kehre wieder auf dem Fuße,</w:t>
      </w:r>
      <w:r>
        <w:br/>
        <w:t>Heut‘ ist noch die Gnadenzeit.</w:t>
      </w:r>
      <w:r>
        <w:br/>
        <w:t>Morgen kommt vielleicht der Tod.</w:t>
      </w:r>
      <w:r>
        <w:br/>
        <w:t>Heut‘ ist dir die Buße Not.</w:t>
      </w:r>
      <w:r>
        <w:br/>
        <w:t>Heute lass‘ dich noch erretten!</w:t>
      </w:r>
      <w:r>
        <w:br/>
        <w:t>Wirf von dir dein Übertreten.</w:t>
      </w:r>
    </w:p>
    <w:p w14:paraId="1F3C7E7B" w14:textId="77777777" w:rsidR="007B5729" w:rsidRDefault="007B5729" w:rsidP="007B5729">
      <w:pPr>
        <w:pStyle w:val="StandardWeb"/>
      </w:pPr>
      <w:r>
        <w:t>2.) Heute bietet Gottes Güte</w:t>
      </w:r>
      <w:r>
        <w:br/>
        <w:t>Dir und mir und Jedermann</w:t>
      </w:r>
      <w:r>
        <w:br/>
        <w:t>Ein neu‘ Herz und neu‘ Gemüte,</w:t>
      </w:r>
      <w:r>
        <w:br/>
        <w:t>Einen neuen Geist uns an.</w:t>
      </w:r>
      <w:r>
        <w:br/>
        <w:t>Mache, dass der heut’ge Tag</w:t>
      </w:r>
      <w:r>
        <w:br/>
        <w:t>Dein Geburtsfest werden mag!</w:t>
      </w:r>
      <w:r>
        <w:br/>
        <w:t>‚Wie soll ich dies Machen fassen?‘</w:t>
      </w:r>
      <w:r>
        <w:br/>
        <w:t>Du sollst Gott nur machen lassen!</w:t>
      </w:r>
    </w:p>
    <w:p w14:paraId="0644E344" w14:textId="77777777" w:rsidR="007B5729" w:rsidRDefault="007B5729" w:rsidP="007B5729">
      <w:pPr>
        <w:pStyle w:val="berschrift1"/>
      </w:pPr>
      <w:proofErr w:type="spellStart"/>
      <w:r>
        <w:rPr>
          <w:rStyle w:val="screen-reader-text"/>
        </w:rPr>
        <w:t>Betgemeinde</w:t>
      </w:r>
      <w:proofErr w:type="spellEnd"/>
      <w:r>
        <w:rPr>
          <w:rStyle w:val="screen-reader-text"/>
        </w:rPr>
        <w:t xml:space="preserve">, </w:t>
      </w:r>
      <w:proofErr w:type="spellStart"/>
      <w:r>
        <w:rPr>
          <w:rStyle w:val="screen-reader-text"/>
        </w:rPr>
        <w:t>heilge</w:t>
      </w:r>
      <w:proofErr w:type="spellEnd"/>
      <w:r>
        <w:rPr>
          <w:rStyle w:val="screen-reader-text"/>
        </w:rPr>
        <w:t xml:space="preserve"> dich</w:t>
      </w:r>
      <w:r>
        <w:t xml:space="preserve"> </w:t>
      </w:r>
    </w:p>
    <w:p w14:paraId="1BCF532A" w14:textId="77777777" w:rsidR="007B5729" w:rsidRDefault="007B5729" w:rsidP="007B5729">
      <w:pPr>
        <w:pStyle w:val="StandardWeb"/>
      </w:pPr>
      <w:r>
        <w:t xml:space="preserve">1.) </w:t>
      </w:r>
      <w:proofErr w:type="spellStart"/>
      <w:r>
        <w:t>Betgemeinde</w:t>
      </w:r>
      <w:proofErr w:type="spellEnd"/>
      <w:r>
        <w:t xml:space="preserve">, </w:t>
      </w:r>
      <w:proofErr w:type="spellStart"/>
      <w:r>
        <w:t>heilge</w:t>
      </w:r>
      <w:proofErr w:type="spellEnd"/>
      <w:r>
        <w:t xml:space="preserve"> dich</w:t>
      </w:r>
      <w:r>
        <w:br/>
        <w:t>Mit den heil’gen Öle!</w:t>
      </w:r>
      <w:r>
        <w:br/>
        <w:t>Jesu Geist ergieße sich</w:t>
      </w:r>
      <w:r>
        <w:br/>
        <w:t>Dir in Herz und Seele!</w:t>
      </w:r>
      <w:r>
        <w:br/>
        <w:t>Lass den Mund,</w:t>
      </w:r>
      <w:r>
        <w:br/>
        <w:t>Alle Stund‘</w:t>
      </w:r>
      <w:r>
        <w:br/>
        <w:t>Vom Gebet und Flehen</w:t>
      </w:r>
      <w:r>
        <w:br/>
        <w:t>Heilig übergehen.</w:t>
      </w:r>
    </w:p>
    <w:p w14:paraId="7BB63338" w14:textId="77777777" w:rsidR="007B5729" w:rsidRDefault="007B5729" w:rsidP="007B5729">
      <w:pPr>
        <w:pStyle w:val="StandardWeb"/>
      </w:pPr>
      <w:r>
        <w:t>2.) Heilige den heil’gen Brand,</w:t>
      </w:r>
      <w:r>
        <w:br/>
        <w:t xml:space="preserve">Deines </w:t>
      </w:r>
      <w:proofErr w:type="spellStart"/>
      <w:r>
        <w:t>Geist’s</w:t>
      </w:r>
      <w:proofErr w:type="spellEnd"/>
      <w:r>
        <w:t xml:space="preserve"> Verlangen</w:t>
      </w:r>
      <w:r>
        <w:br/>
        <w:t>Dem, der’s Blut an dich gewandt,</w:t>
      </w:r>
      <w:r>
        <w:br/>
        <w:t>Heilig anzuhangen:</w:t>
      </w:r>
      <w:r>
        <w:br/>
        <w:t>Heil’ger Rauch</w:t>
      </w:r>
      <w:r>
        <w:br/>
        <w:t>Sei es auch,</w:t>
      </w:r>
      <w:r>
        <w:br/>
        <w:t>Der zu Gott aufgehet,</w:t>
      </w:r>
      <w:r>
        <w:br/>
        <w:t>Wenn dein Herze flehet.</w:t>
      </w:r>
    </w:p>
    <w:p w14:paraId="17D7D7B1" w14:textId="77777777" w:rsidR="007B5729" w:rsidRDefault="007B5729" w:rsidP="007B5729">
      <w:pPr>
        <w:pStyle w:val="StandardWeb"/>
      </w:pPr>
      <w:r>
        <w:t>3.) Das Gebet der frommen Schar,</w:t>
      </w:r>
      <w:r>
        <w:br/>
        <w:t>Was sie fleht und bittet,</w:t>
      </w:r>
      <w:r>
        <w:br/>
        <w:t>Das wird auf dem Rauchaltar</w:t>
      </w:r>
      <w:r>
        <w:br/>
        <w:t>Vor Gott ausgeschüttet.</w:t>
      </w:r>
      <w:r>
        <w:br/>
        <w:t>Und da ist</w:t>
      </w:r>
      <w:r>
        <w:br/>
        <w:t>Jesus Christ</w:t>
      </w:r>
      <w:r>
        <w:br/>
        <w:t xml:space="preserve">Priester und </w:t>
      </w:r>
      <w:proofErr w:type="spellStart"/>
      <w:r>
        <w:t>Versühner</w:t>
      </w:r>
      <w:proofErr w:type="spellEnd"/>
      <w:r>
        <w:br/>
        <w:t>Aller seiner Diener.</w:t>
      </w:r>
    </w:p>
    <w:p w14:paraId="4E7A6DF4" w14:textId="77777777" w:rsidR="007B5729" w:rsidRDefault="007B5729" w:rsidP="007B5729">
      <w:pPr>
        <w:pStyle w:val="StandardWeb"/>
      </w:pPr>
      <w:r>
        <w:t>4.) Kann ein einiges Gebet</w:t>
      </w:r>
      <w:r>
        <w:br/>
      </w:r>
      <w:r>
        <w:rPr>
          <w:rStyle w:val="Fett"/>
        </w:rPr>
        <w:t>Einer</w:t>
      </w:r>
      <w:r>
        <w:t xml:space="preserve"> </w:t>
      </w:r>
      <w:proofErr w:type="spellStart"/>
      <w:r>
        <w:t>gläub’gen</w:t>
      </w:r>
      <w:proofErr w:type="spellEnd"/>
      <w:r>
        <w:t xml:space="preserve"> Seelen,</w:t>
      </w:r>
      <w:r>
        <w:br/>
        <w:t>Wenn’s zum Herzen Gottes geht,</w:t>
      </w:r>
      <w:r>
        <w:br/>
        <w:t>Seines Zwecks nicht fehlen,</w:t>
      </w:r>
      <w:r>
        <w:br/>
        <w:t>Was wird’s tun,</w:t>
      </w:r>
      <w:r>
        <w:br/>
        <w:t>wenn sie nun</w:t>
      </w:r>
      <w:r>
        <w:br/>
      </w:r>
      <w:r>
        <w:rPr>
          <w:rStyle w:val="Fett"/>
        </w:rPr>
        <w:t xml:space="preserve">Alle </w:t>
      </w:r>
      <w:r>
        <w:t>Vor ihn treten</w:t>
      </w:r>
      <w:r>
        <w:br/>
        <w:t>Und zusammen beten?</w:t>
      </w:r>
    </w:p>
    <w:p w14:paraId="49D8FC83" w14:textId="77777777" w:rsidR="007B5729" w:rsidRDefault="007B5729" w:rsidP="007B5729">
      <w:pPr>
        <w:pStyle w:val="StandardWeb"/>
      </w:pPr>
      <w:r>
        <w:t>5.) Wenn die Heil’gen dort und hier,</w:t>
      </w:r>
      <w:r>
        <w:br/>
        <w:t>Große mit den Kleinen,</w:t>
      </w:r>
      <w:r>
        <w:br/>
        <w:t>Engel, Menschen mit Begier</w:t>
      </w:r>
      <w:r>
        <w:br/>
        <w:t>Alle sich vereinen,</w:t>
      </w:r>
      <w:r>
        <w:br/>
        <w:t>Und es geht</w:t>
      </w:r>
      <w:r>
        <w:br/>
        <w:t>Ein Gebet</w:t>
      </w:r>
      <w:r>
        <w:br/>
        <w:t>Aus von ihnen allen,</w:t>
      </w:r>
      <w:r>
        <w:br/>
        <w:t>Wie muss das erschallen!</w:t>
      </w:r>
    </w:p>
    <w:p w14:paraId="245C0362" w14:textId="77777777" w:rsidR="007B5729" w:rsidRDefault="007B5729" w:rsidP="007B5729">
      <w:pPr>
        <w:pStyle w:val="StandardWeb"/>
      </w:pPr>
      <w:r>
        <w:t>6.) O, der unerkannten Macht</w:t>
      </w:r>
      <w:r>
        <w:br/>
        <w:t>Von der Heil’gen Beten,</w:t>
      </w:r>
      <w:r>
        <w:br/>
        <w:t>Ohne das wird nichts vollbracht,</w:t>
      </w:r>
      <w:r>
        <w:br/>
        <w:t>So in Freud‘ und Nöten.</w:t>
      </w:r>
      <w:r>
        <w:br/>
        <w:t>Schritt für Schritt</w:t>
      </w:r>
      <w:r>
        <w:br/>
        <w:t>Wirkt es mit,</w:t>
      </w:r>
      <w:r>
        <w:br/>
        <w:t>wie zum Sieg der Freunde,</w:t>
      </w:r>
      <w:r>
        <w:br/>
        <w:t>So zum End‘ der Feinde.</w:t>
      </w:r>
    </w:p>
    <w:p w14:paraId="78FA9F9D" w14:textId="77777777" w:rsidR="007B5729" w:rsidRDefault="007B5729" w:rsidP="007B5729">
      <w:pPr>
        <w:pStyle w:val="StandardWeb"/>
      </w:pPr>
      <w:r>
        <w:t>7.) O, so betet alle drauf!</w:t>
      </w:r>
      <w:r>
        <w:br/>
        <w:t>Betet immer wieder!</w:t>
      </w:r>
      <w:r>
        <w:br/>
        <w:t>Heil’ge Hände hebet auf,</w:t>
      </w:r>
      <w:r>
        <w:br/>
        <w:t>Heiligt eure Glieder!</w:t>
      </w:r>
      <w:r>
        <w:br/>
        <w:t>Heiliget</w:t>
      </w:r>
      <w:r>
        <w:br/>
        <w:t>Das Gebet,</w:t>
      </w:r>
      <w:r>
        <w:br/>
        <w:t>Das zu Gott sich schwinget,</w:t>
      </w:r>
      <w:r>
        <w:br/>
        <w:t>Durch die Wolken dringet.</w:t>
      </w:r>
    </w:p>
    <w:p w14:paraId="41CA4225" w14:textId="77777777" w:rsidR="007B5729" w:rsidRDefault="007B5729" w:rsidP="007B5729">
      <w:pPr>
        <w:pStyle w:val="StandardWeb"/>
      </w:pPr>
      <w:r>
        <w:t xml:space="preserve">8.) Betet, dass die </w:t>
      </w:r>
      <w:proofErr w:type="spellStart"/>
      <w:r>
        <w:t>letzt</w:t>
      </w:r>
      <w:proofErr w:type="spellEnd"/>
      <w:r>
        <w:t xml:space="preserve"> Zeit</w:t>
      </w:r>
      <w:r>
        <w:br/>
        <w:t>Wohl vorübergehe,</w:t>
      </w:r>
      <w:r>
        <w:br/>
        <w:t>Dass man Christi Herrlichkeit</w:t>
      </w:r>
      <w:r>
        <w:br/>
        <w:t>Offenbaret sehe.</w:t>
      </w:r>
      <w:r>
        <w:br/>
        <w:t>Stimmet ein,</w:t>
      </w:r>
      <w:r>
        <w:br/>
        <w:t>Insgemein,</w:t>
      </w:r>
      <w:r>
        <w:br/>
        <w:t>Mit der Engel Sehnen</w:t>
      </w:r>
      <w:r>
        <w:br/>
        <w:t>Nach dem Tag, dem schönen!</w:t>
      </w:r>
    </w:p>
    <w:p w14:paraId="075865E1" w14:textId="77777777" w:rsidR="007B5729" w:rsidRDefault="007B5729" w:rsidP="007B5729">
      <w:pPr>
        <w:pStyle w:val="StandardWeb"/>
      </w:pPr>
      <w:r>
        <w:t>9.) Eure Bitten, die ihr tut</w:t>
      </w:r>
      <w:r>
        <w:br/>
        <w:t>Zu Gott von der Erden,</w:t>
      </w:r>
      <w:r>
        <w:br/>
        <w:t>Sollen eine heil’ge Glut</w:t>
      </w:r>
      <w:r>
        <w:br/>
        <w:t>Des Altares werden.</w:t>
      </w:r>
      <w:r>
        <w:br/>
        <w:t xml:space="preserve">Aber </w:t>
      </w:r>
      <w:proofErr w:type="spellStart"/>
      <w:r>
        <w:t>eu’r</w:t>
      </w:r>
      <w:proofErr w:type="spellEnd"/>
      <w:r>
        <w:br/>
        <w:t xml:space="preserve">Eignes </w:t>
      </w:r>
      <w:proofErr w:type="spellStart"/>
      <w:r>
        <w:t>Feu’r</w:t>
      </w:r>
      <w:proofErr w:type="spellEnd"/>
      <w:r>
        <w:br/>
        <w:t>Lasset weit von dannen,</w:t>
      </w:r>
      <w:r>
        <w:br/>
        <w:t>Von der heil’gen Pfannen.</w:t>
      </w:r>
    </w:p>
    <w:p w14:paraId="65491372" w14:textId="77777777" w:rsidR="007B5729" w:rsidRDefault="007B5729" w:rsidP="007B5729">
      <w:pPr>
        <w:pStyle w:val="StandardWeb"/>
      </w:pPr>
      <w:r>
        <w:t>10.) Das Gebet hat Christi Gunst,</w:t>
      </w:r>
      <w:r>
        <w:br/>
        <w:t>Wo man’s ernstlich übet.</w:t>
      </w:r>
      <w:r>
        <w:br/>
        <w:t>Und das ist der Heil’gen Kunst:</w:t>
      </w:r>
      <w:r>
        <w:br/>
        <w:t>Bitten, wie er’s liebet.</w:t>
      </w:r>
      <w:r>
        <w:br/>
        <w:t xml:space="preserve">Das </w:t>
      </w:r>
      <w:proofErr w:type="spellStart"/>
      <w:r>
        <w:t>gescheh</w:t>
      </w:r>
      <w:proofErr w:type="spellEnd"/>
      <w:r>
        <w:t>‘</w:t>
      </w:r>
      <w:r>
        <w:br/>
        <w:t>Je und je,</w:t>
      </w:r>
      <w:r>
        <w:br/>
        <w:t>Wie er’s vorgenommen</w:t>
      </w:r>
      <w:r>
        <w:br/>
        <w:t xml:space="preserve">Auf sein </w:t>
      </w:r>
      <w:proofErr w:type="spellStart"/>
      <w:r>
        <w:t>endlich’s</w:t>
      </w:r>
      <w:proofErr w:type="spellEnd"/>
      <w:r>
        <w:t xml:space="preserve"> Kommen.</w:t>
      </w:r>
    </w:p>
    <w:p w14:paraId="3F7BEAC9" w14:textId="77777777" w:rsidR="007B5729" w:rsidRDefault="007B5729" w:rsidP="007B5729">
      <w:pPr>
        <w:pStyle w:val="StandardWeb"/>
      </w:pPr>
      <w:r>
        <w:t>11.) Dies verlangen muss vorher</w:t>
      </w:r>
      <w:r>
        <w:br/>
        <w:t>In der Seele glimmen,</w:t>
      </w:r>
      <w:r>
        <w:br/>
        <w:t>So macht aus dem Bitten er</w:t>
      </w:r>
      <w:r>
        <w:br/>
        <w:t>Donner, Blitz und Stimmen,</w:t>
      </w:r>
      <w:r>
        <w:br/>
        <w:t>Die ergehn</w:t>
      </w:r>
      <w:r>
        <w:br/>
        <w:t>Und geschehn,</w:t>
      </w:r>
      <w:r>
        <w:br/>
        <w:t>Dass die Feinde beben</w:t>
      </w:r>
      <w:r>
        <w:br/>
        <w:t>Und Gott Ehre geben.</w:t>
      </w:r>
    </w:p>
    <w:p w14:paraId="6348044F" w14:textId="77777777" w:rsidR="008B0275" w:rsidRDefault="008B0275" w:rsidP="008B0275">
      <w:pPr>
        <w:pStyle w:val="berschrift1"/>
        <w:rPr>
          <w:szCs w:val="36"/>
        </w:rPr>
      </w:pPr>
      <w:r w:rsidRPr="008B0275">
        <w:t xml:space="preserve">Den heilig, heilig, </w:t>
      </w:r>
      <w:proofErr w:type="spellStart"/>
      <w:r w:rsidRPr="008B0275">
        <w:t>heilgen</w:t>
      </w:r>
      <w:proofErr w:type="spellEnd"/>
      <w:r w:rsidRPr="008B0275">
        <w:t xml:space="preserve"> Geist</w:t>
      </w:r>
      <w:r>
        <w:t xml:space="preserve"> </w:t>
      </w:r>
    </w:p>
    <w:p w14:paraId="5CDA2416" w14:textId="77777777" w:rsidR="008B0275" w:rsidRDefault="008B0275" w:rsidP="008B0275">
      <w:pPr>
        <w:pStyle w:val="StandardWeb"/>
      </w:pPr>
      <w:r>
        <w:t xml:space="preserve">1.) Den heilig, heilig, </w:t>
      </w:r>
      <w:proofErr w:type="spellStart"/>
      <w:r>
        <w:t>heilgen</w:t>
      </w:r>
      <w:proofErr w:type="spellEnd"/>
      <w:r>
        <w:t xml:space="preserve"> Geist</w:t>
      </w:r>
      <w:r>
        <w:br/>
        <w:t xml:space="preserve">Kann </w:t>
      </w:r>
      <w:proofErr w:type="spellStart"/>
      <w:r>
        <w:t>fleischlichs</w:t>
      </w:r>
      <w:proofErr w:type="spellEnd"/>
      <w:r>
        <w:t xml:space="preserve"> Aug‘ nicht sehen.</w:t>
      </w:r>
      <w:r>
        <w:br/>
        <w:t>Denn Fleisch ist Fleisch und kann als Tod</w:t>
      </w:r>
      <w:r>
        <w:br/>
        <w:t>Im Geiste nichts verstehen,</w:t>
      </w:r>
      <w:r>
        <w:br/>
        <w:t>Die Sünde liegt im Fleisch verdammt</w:t>
      </w:r>
      <w:r>
        <w:br/>
        <w:t>Und was von Gott nicht selber stammt,</w:t>
      </w:r>
      <w:r>
        <w:br/>
        <w:t>Mag nicht zu Gott gelangen.</w:t>
      </w:r>
    </w:p>
    <w:p w14:paraId="37A75495" w14:textId="77777777" w:rsidR="008B0275" w:rsidRDefault="008B0275" w:rsidP="008B0275">
      <w:pPr>
        <w:pStyle w:val="StandardWeb"/>
      </w:pPr>
      <w:r>
        <w:t>2.) Wär‘ auch der große Lehrer nicht</w:t>
      </w:r>
      <w:r>
        <w:br/>
        <w:t>Von Gott zu uns gekommen,</w:t>
      </w:r>
      <w:r>
        <w:br/>
        <w:t>Wir hätten ewig nichts vom Licht</w:t>
      </w:r>
      <w:r>
        <w:br/>
        <w:t>Und Gottes Weg vernommen.</w:t>
      </w:r>
      <w:r>
        <w:br/>
        <w:t>Der sprach: Dies ist der Weg allein,</w:t>
      </w:r>
      <w:r>
        <w:br/>
        <w:t>In Gottes Reich geht niemand ein,</w:t>
      </w:r>
      <w:r>
        <w:br/>
        <w:t>Er sei denn neu geboren!</w:t>
      </w:r>
    </w:p>
    <w:p w14:paraId="2964A3E2" w14:textId="77777777" w:rsidR="008B0275" w:rsidRDefault="008B0275" w:rsidP="008B0275">
      <w:pPr>
        <w:pStyle w:val="StandardWeb"/>
      </w:pPr>
      <w:r>
        <w:t>3.) Gleich wie er Fleisch geboren ward</w:t>
      </w:r>
      <w:r>
        <w:br/>
        <w:t>Vom Fleisch, muss er auf Erden</w:t>
      </w:r>
      <w:r>
        <w:br/>
        <w:t>Nun auch nach geistlich neuer Art,</w:t>
      </w:r>
      <w:r>
        <w:br/>
        <w:t>Vom Geist geboren werden.</w:t>
      </w:r>
      <w:r>
        <w:br/>
        <w:t>Und das geschicht nach Gottes Rat,</w:t>
      </w:r>
      <w:r>
        <w:br/>
        <w:t>Im Heil’gen Geist durch’s Wasserbad</w:t>
      </w:r>
      <w:r>
        <w:br/>
        <w:t>Der Taufe Jesu Christi.</w:t>
      </w:r>
    </w:p>
    <w:p w14:paraId="14EFE115" w14:textId="77777777" w:rsidR="008B0275" w:rsidRDefault="008B0275" w:rsidP="008B0275">
      <w:pPr>
        <w:pStyle w:val="StandardWeb"/>
      </w:pPr>
      <w:r>
        <w:t>4.) Wie die Geburt aus Gott geschieht,</w:t>
      </w:r>
      <w:r>
        <w:br/>
        <w:t xml:space="preserve">Kann </w:t>
      </w:r>
      <w:proofErr w:type="spellStart"/>
      <w:r>
        <w:t>fleischlich’s</w:t>
      </w:r>
      <w:proofErr w:type="spellEnd"/>
      <w:r>
        <w:t xml:space="preserve"> Aug‘ nicht sehen</w:t>
      </w:r>
      <w:r>
        <w:br/>
        <w:t>Und wenn es ein Kind Gottes sieht</w:t>
      </w:r>
      <w:r>
        <w:br/>
        <w:t>In Geisteskräften gehen,</w:t>
      </w:r>
      <w:r>
        <w:br/>
        <w:t>So weiß es nicht, woher doch wohl</w:t>
      </w:r>
      <w:r>
        <w:br/>
        <w:t>Dies neue Leben kommen soll,</w:t>
      </w:r>
      <w:r>
        <w:br/>
        <w:t>Noch wo sein Weg hingehet.</w:t>
      </w:r>
    </w:p>
    <w:p w14:paraId="519A9D26" w14:textId="77777777" w:rsidR="008B0275" w:rsidRDefault="008B0275" w:rsidP="008B0275">
      <w:pPr>
        <w:pStyle w:val="StandardWeb"/>
      </w:pPr>
      <w:r>
        <w:t>5.) Woher? Von oben. Und wohin?</w:t>
      </w:r>
      <w:r>
        <w:br/>
        <w:t>Zu Christo in den Himmel.</w:t>
      </w:r>
      <w:r>
        <w:br/>
        <w:t>Hinauf erhebt der neue Sinn</w:t>
      </w:r>
      <w:r>
        <w:br/>
        <w:t>Sich aus dem Weltgetümmel.</w:t>
      </w:r>
      <w:r>
        <w:br/>
        <w:t>Da, wo des Menschen Sohn hinfuhr,</w:t>
      </w:r>
      <w:r>
        <w:br/>
        <w:t>Gen Himmel steht alleine nur</w:t>
      </w:r>
      <w:r>
        <w:br/>
        <w:t>Sein Sehnen und Verlangen.</w:t>
      </w:r>
    </w:p>
    <w:p w14:paraId="338B8F53" w14:textId="77777777" w:rsidR="008B0275" w:rsidRDefault="008B0275" w:rsidP="008B0275">
      <w:pPr>
        <w:pStyle w:val="StandardWeb"/>
      </w:pPr>
      <w:r>
        <w:t>6.) Gott Lob dem Vater, Sohn und Geist!</w:t>
      </w:r>
      <w:r>
        <w:br/>
        <w:t>Dass ich auch neugeboren.</w:t>
      </w:r>
      <w:r>
        <w:br/>
        <w:t>So wahr als Gott wahrhaftig heißt,</w:t>
      </w:r>
      <w:r>
        <w:br/>
        <w:t>Geh‘ ich nun nicht verloren.</w:t>
      </w:r>
      <w:r>
        <w:br/>
        <w:t>Ich sehe Jesum Christum an,</w:t>
      </w:r>
      <w:r>
        <w:br/>
        <w:t>Der hat für mich genug getan,</w:t>
      </w:r>
      <w:r>
        <w:br/>
        <w:t>Den Himmel mir erworben.</w:t>
      </w:r>
    </w:p>
    <w:p w14:paraId="2D88ABF1" w14:textId="77777777" w:rsidR="008B0275" w:rsidRDefault="008B0275" w:rsidP="008B0275">
      <w:pPr>
        <w:pStyle w:val="berschrift1"/>
      </w:pPr>
      <w:r>
        <w:rPr>
          <w:rStyle w:val="screen-reader-text"/>
        </w:rPr>
        <w:t>Der Glaube hilft</w:t>
      </w:r>
      <w:r>
        <w:t xml:space="preserve"> </w:t>
      </w:r>
    </w:p>
    <w:p w14:paraId="6F390E12" w14:textId="77777777" w:rsidR="008B0275" w:rsidRDefault="008B0275" w:rsidP="008B0275">
      <w:pPr>
        <w:pStyle w:val="StandardWeb"/>
      </w:pPr>
      <w:r>
        <w:t>1.) Der Glaube hilft, wenn nichts mehr helfen kann.</w:t>
      </w:r>
      <w:r>
        <w:br/>
        <w:t>Der Glaube dringt zu Christo sich hinan.</w:t>
      </w:r>
      <w:r>
        <w:br/>
        <w:t>Der Glaube sieht durch alle Finsternisse,</w:t>
      </w:r>
      <w:r>
        <w:br/>
        <w:t>Der Glaube bricht durch alle Hindernisse.</w:t>
      </w:r>
    </w:p>
    <w:p w14:paraId="7ADDBA5A" w14:textId="77777777" w:rsidR="008B0275" w:rsidRDefault="008B0275" w:rsidP="008B0275">
      <w:pPr>
        <w:pStyle w:val="StandardWeb"/>
      </w:pPr>
      <w:r>
        <w:t>2.) Der bloße Glaub‘ ergreifet Christi Kleid.</w:t>
      </w:r>
      <w:r>
        <w:br/>
        <w:t>Der schwache Glaub‘ lehnt sich an Christi Seit‘.</w:t>
      </w:r>
      <w:r>
        <w:br/>
        <w:t>Der kleinste Glaub‘ tut eitel Wundersachen,</w:t>
      </w:r>
      <w:r>
        <w:br/>
        <w:t>Wer Glauben hat, kann alles möglich machen.</w:t>
      </w:r>
    </w:p>
    <w:p w14:paraId="76FDE8F0" w14:textId="77777777" w:rsidR="007B5729" w:rsidRDefault="007B5729" w:rsidP="007B5729">
      <w:pPr>
        <w:pStyle w:val="berschrift1"/>
      </w:pPr>
      <w:r>
        <w:rPr>
          <w:rStyle w:val="screen-reader-text"/>
        </w:rPr>
        <w:t>Der Vater siehts: Kind, lass es sein</w:t>
      </w:r>
      <w:r>
        <w:t xml:space="preserve"> </w:t>
      </w:r>
    </w:p>
    <w:p w14:paraId="05DE2DDC" w14:textId="77777777" w:rsidR="007B5729" w:rsidRDefault="007B5729" w:rsidP="007B5729">
      <w:pPr>
        <w:pStyle w:val="StandardWeb"/>
      </w:pPr>
      <w:r>
        <w:t>1.) Der Vater siehts: Kind, lass es sein!</w:t>
      </w:r>
      <w:r>
        <w:br/>
        <w:t>Der Vater hört’s: sei still!</w:t>
      </w:r>
      <w:r>
        <w:br/>
        <w:t xml:space="preserve">Der Vater kommt: </w:t>
      </w:r>
      <w:proofErr w:type="spellStart"/>
      <w:r>
        <w:t>Begeg’n</w:t>
      </w:r>
      <w:proofErr w:type="spellEnd"/>
      <w:r>
        <w:t xml:space="preserve"> ihm fein!</w:t>
      </w:r>
      <w:r>
        <w:br/>
        <w:t>Und höre, was er will!</w:t>
      </w:r>
    </w:p>
    <w:p w14:paraId="37920F57" w14:textId="77777777" w:rsidR="007B5729" w:rsidRDefault="007B5729" w:rsidP="007B5729">
      <w:pPr>
        <w:pStyle w:val="StandardWeb"/>
      </w:pPr>
      <w:r>
        <w:t>2.) Er ist der unsichtbare Gott</w:t>
      </w:r>
      <w:r>
        <w:br/>
        <w:t>Und allenthalben nah‘:</w:t>
      </w:r>
      <w:r>
        <w:br/>
        <w:t>Drum halte immer die Gebot!</w:t>
      </w:r>
      <w:r>
        <w:br/>
        <w:t>Denk immer: Er ist da!</w:t>
      </w:r>
    </w:p>
    <w:p w14:paraId="79633BD7" w14:textId="77777777" w:rsidR="007B5729" w:rsidRDefault="007B5729" w:rsidP="007B5729">
      <w:pPr>
        <w:pStyle w:val="StandardWeb"/>
      </w:pPr>
      <w:r>
        <w:t>3.) Das, was du nicht, wenn er vor dir</w:t>
      </w:r>
      <w:r>
        <w:br/>
        <w:t xml:space="preserve">Da gegenwärtig </w:t>
      </w:r>
      <w:proofErr w:type="spellStart"/>
      <w:r>
        <w:t>stünd</w:t>
      </w:r>
      <w:proofErr w:type="spellEnd"/>
      <w:r>
        <w:t>‘,</w:t>
      </w:r>
      <w:r>
        <w:br/>
        <w:t>Tun oder reden dürftest hier,</w:t>
      </w:r>
      <w:r>
        <w:br/>
        <w:t>Das lass, du Gottes-Kind!</w:t>
      </w:r>
    </w:p>
    <w:p w14:paraId="6EFBB2FE" w14:textId="77777777" w:rsidR="007B5729" w:rsidRDefault="007B5729" w:rsidP="007B5729">
      <w:pPr>
        <w:pStyle w:val="StandardWeb"/>
      </w:pPr>
      <w:r>
        <w:t>4.) Hingegen, wenn dich auch Gefahr</w:t>
      </w:r>
      <w:r>
        <w:br/>
        <w:t>Und Not befällt, mein Christ,</w:t>
      </w:r>
      <w:r>
        <w:br/>
        <w:t>So glaube wieder fest und wahr,</w:t>
      </w:r>
      <w:r>
        <w:br/>
        <w:t>Dass dein Gott bei dir ist,</w:t>
      </w:r>
    </w:p>
    <w:p w14:paraId="490EBF45" w14:textId="77777777" w:rsidR="007B5729" w:rsidRDefault="007B5729" w:rsidP="007B5729">
      <w:pPr>
        <w:pStyle w:val="StandardWeb"/>
      </w:pPr>
      <w:r>
        <w:t>5.) Dass er das, was dich drückt und quält</w:t>
      </w:r>
      <w:r>
        <w:br/>
        <w:t>Und ängstet im Gemüt,</w:t>
      </w:r>
      <w:r>
        <w:br/>
        <w:t>Was dir an Leib und Seele fehlt,</w:t>
      </w:r>
      <w:r>
        <w:br/>
        <w:t>Mit Vateraugen sieht.</w:t>
      </w:r>
    </w:p>
    <w:p w14:paraId="55CCA3CA" w14:textId="77777777" w:rsidR="007B5729" w:rsidRDefault="007B5729" w:rsidP="007B5729">
      <w:pPr>
        <w:pStyle w:val="StandardWeb"/>
      </w:pPr>
      <w:r>
        <w:t>6.) Halt dich an ihn im Glauben fest,</w:t>
      </w:r>
      <w:r>
        <w:br/>
        <w:t xml:space="preserve">Als könntest du ihn </w:t>
      </w:r>
      <w:proofErr w:type="spellStart"/>
      <w:r>
        <w:t>schau’n</w:t>
      </w:r>
      <w:proofErr w:type="spellEnd"/>
      <w:r>
        <w:t>.</w:t>
      </w:r>
      <w:r>
        <w:br/>
        <w:t>Und glaube, dass er nicht verlässt,</w:t>
      </w:r>
      <w:r>
        <w:br/>
        <w:t>Die ihm also vertrauen.</w:t>
      </w:r>
    </w:p>
    <w:p w14:paraId="26B4618A" w14:textId="77777777" w:rsidR="007B5729" w:rsidRDefault="007B5729" w:rsidP="007B5729">
      <w:pPr>
        <w:pStyle w:val="StandardWeb"/>
      </w:pPr>
      <w:r>
        <w:t>7.) Sprich kindlich zu ihm: siehe hier</w:t>
      </w:r>
      <w:r>
        <w:br/>
        <w:t>Uns Kinder in der Not.</w:t>
      </w:r>
      <w:r>
        <w:br/>
        <w:t>Zu dir, o Vater, fliehen wir,</w:t>
      </w:r>
      <w:r>
        <w:br/>
        <w:t>Im Leben und im Tod.</w:t>
      </w:r>
    </w:p>
    <w:p w14:paraId="7DD2AB6D" w14:textId="77777777" w:rsidR="008B0275" w:rsidRDefault="008B0275" w:rsidP="008B0275">
      <w:pPr>
        <w:pStyle w:val="berschrift1"/>
      </w:pPr>
      <w:r>
        <w:rPr>
          <w:rStyle w:val="screen-reader-text"/>
        </w:rPr>
        <w:t>Der Vater zürnt von Herzen nicht</w:t>
      </w:r>
      <w:r>
        <w:t xml:space="preserve"> </w:t>
      </w:r>
    </w:p>
    <w:p w14:paraId="16076AD6" w14:textId="77777777" w:rsidR="008B0275" w:rsidRDefault="008B0275" w:rsidP="008B0275">
      <w:pPr>
        <w:pStyle w:val="StandardWeb"/>
      </w:pPr>
      <w:r>
        <w:t>1.) Der Vater zürnt von Herzen nicht,</w:t>
      </w:r>
      <w:r>
        <w:br/>
        <w:t>Er liebet, wen er stäupet.</w:t>
      </w:r>
      <w:r>
        <w:br/>
        <w:t>Gedanke, voller Trost und Licht</w:t>
      </w:r>
      <w:r>
        <w:br/>
        <w:t>Er war und ist und bleibet</w:t>
      </w:r>
      <w:r>
        <w:br/>
        <w:t>Doch Vater, ob er zornig scheint,</w:t>
      </w:r>
      <w:r>
        <w:br/>
        <w:t>Ist alles mir zu gut gemeint,</w:t>
      </w:r>
      <w:r>
        <w:br/>
        <w:t>Ist alles lauter Güte.</w:t>
      </w:r>
    </w:p>
    <w:p w14:paraId="359A5F7F" w14:textId="77777777" w:rsidR="008B0275" w:rsidRDefault="008B0275" w:rsidP="008B0275">
      <w:pPr>
        <w:pStyle w:val="StandardWeb"/>
      </w:pPr>
      <w:r>
        <w:t xml:space="preserve">2.) Auch </w:t>
      </w:r>
      <w:proofErr w:type="spellStart"/>
      <w:r>
        <w:t>unempfunden</w:t>
      </w:r>
      <w:proofErr w:type="spellEnd"/>
      <w:r>
        <w:t xml:space="preserve"> ist er Gott,</w:t>
      </w:r>
      <w:r>
        <w:br/>
        <w:t>Scheint auch sein Angesichte</w:t>
      </w:r>
      <w:r>
        <w:br/>
        <w:t>Verhüllt, als wenn er in der Not</w:t>
      </w:r>
      <w:r>
        <w:br/>
        <w:t>Es nimmer auf mich richte,</w:t>
      </w:r>
      <w:r>
        <w:br/>
        <w:t>Sieht er auf mich doch väterlich.</w:t>
      </w:r>
      <w:r>
        <w:br/>
        <w:t>Seh ich ihn nicht, so sieht er mich</w:t>
      </w:r>
      <w:r>
        <w:br/>
        <w:t>Und denkt schon meine Hilfe.</w:t>
      </w:r>
    </w:p>
    <w:p w14:paraId="7E4E571C" w14:textId="77777777" w:rsidR="008B0275" w:rsidRDefault="008B0275" w:rsidP="008B0275">
      <w:pPr>
        <w:pStyle w:val="StandardWeb"/>
      </w:pPr>
      <w:r>
        <w:t>3.) Fühl ich ihn nicht, so fühlt sein Herz</w:t>
      </w:r>
      <w:r>
        <w:br/>
        <w:t>Doch was mich kränkt und drücket.</w:t>
      </w:r>
      <w:r>
        <w:br/>
        <w:t>Er fühlet allen meinen Schmerz,</w:t>
      </w:r>
      <w:r>
        <w:br/>
        <w:t>Er lindert und erquicket</w:t>
      </w:r>
      <w:r>
        <w:br/>
        <w:t>Mit seinem Troste mein Gemüt,</w:t>
      </w:r>
      <w:r>
        <w:br/>
        <w:t>Wenn er mich lechzen, schmachten sieht</w:t>
      </w:r>
      <w:r>
        <w:br/>
        <w:t>Nach ihm und seiner Gnade.</w:t>
      </w:r>
    </w:p>
    <w:p w14:paraId="1E70D46B" w14:textId="77777777" w:rsidR="008B0275" w:rsidRDefault="008B0275" w:rsidP="008B0275">
      <w:pPr>
        <w:pStyle w:val="StandardWeb"/>
      </w:pPr>
      <w:r>
        <w:t>4.) Wenn einer aller Väter Herz</w:t>
      </w:r>
      <w:r>
        <w:br/>
        <w:t>In eines schmelzen könnte</w:t>
      </w:r>
      <w:r>
        <w:br/>
        <w:t>Und hielt dagegen Gottes Herz,</w:t>
      </w:r>
      <w:r>
        <w:br/>
        <w:t>Wie es in Liebe brennte,</w:t>
      </w:r>
      <w:r>
        <w:br/>
        <w:t>Wie es so zart ist und so weich,</w:t>
      </w:r>
      <w:r>
        <w:br/>
        <w:t>Sie wären toten Kohlen gleich,</w:t>
      </w:r>
      <w:r>
        <w:br/>
        <w:t>Dagegen Stahl und Eisen.</w:t>
      </w:r>
    </w:p>
    <w:p w14:paraId="6991E177" w14:textId="77777777" w:rsidR="008B0275" w:rsidRDefault="008B0275" w:rsidP="008B0275">
      <w:pPr>
        <w:pStyle w:val="StandardWeb"/>
      </w:pPr>
      <w:r>
        <w:t>5.) Gott ist die Liebe und wo nur</w:t>
      </w:r>
      <w:r>
        <w:br/>
        <w:t>Ein Fünklein im Gemüte</w:t>
      </w:r>
      <w:r>
        <w:br/>
        <w:t>Und Herzen einer Kreatur</w:t>
      </w:r>
      <w:r>
        <w:br/>
        <w:t>Von Liebesfeuer glühte:</w:t>
      </w:r>
      <w:r>
        <w:br/>
        <w:t>Das kommt von ihm, das facht er an.</w:t>
      </w:r>
      <w:r>
        <w:br/>
        <w:t>Der allertreuste Vater kann</w:t>
      </w:r>
      <w:r>
        <w:br/>
        <w:t>So treu und zart nicht lieben.</w:t>
      </w:r>
    </w:p>
    <w:p w14:paraId="1C836ED8" w14:textId="77777777" w:rsidR="008B0275" w:rsidRDefault="008B0275" w:rsidP="008B0275">
      <w:pPr>
        <w:pStyle w:val="StandardWeb"/>
      </w:pPr>
      <w:r>
        <w:t xml:space="preserve">6.) Darum, o Vater, </w:t>
      </w:r>
      <w:proofErr w:type="spellStart"/>
      <w:r>
        <w:t>werf</w:t>
      </w:r>
      <w:proofErr w:type="spellEnd"/>
      <w:r>
        <w:t xml:space="preserve"> ich mich</w:t>
      </w:r>
      <w:r>
        <w:br/>
        <w:t>In deine Gnadenarme,</w:t>
      </w:r>
      <w:r>
        <w:br/>
        <w:t>Weiß, dass sich mehr als väterlich</w:t>
      </w:r>
      <w:r>
        <w:br/>
        <w:t>Dein Vaterherz erbarme.</w:t>
      </w:r>
      <w:r>
        <w:br/>
        <w:t>Ob du mich herzest oder stäupst,</w:t>
      </w:r>
      <w:r>
        <w:br/>
        <w:t>So weiß ich, dass du Vater bleibst,</w:t>
      </w:r>
      <w:r>
        <w:br/>
        <w:t>Der seine Kinder liebet.</w:t>
      </w:r>
    </w:p>
    <w:p w14:paraId="5A53AEF4" w14:textId="77777777" w:rsidR="008B0275" w:rsidRDefault="008B0275" w:rsidP="008B0275">
      <w:pPr>
        <w:pStyle w:val="berschrift1"/>
      </w:pPr>
      <w:r>
        <w:rPr>
          <w:rStyle w:val="screen-reader-text"/>
        </w:rPr>
        <w:t>Du kleine Herde, hebe</w:t>
      </w:r>
      <w:r>
        <w:t xml:space="preserve"> </w:t>
      </w:r>
    </w:p>
    <w:p w14:paraId="576BAB58" w14:textId="77777777" w:rsidR="008B0275" w:rsidRDefault="008B0275" w:rsidP="008B0275">
      <w:pPr>
        <w:pStyle w:val="StandardWeb"/>
      </w:pPr>
      <w:r>
        <w:t>1.) Du kleine Herde, hebe</w:t>
      </w:r>
      <w:r>
        <w:br/>
        <w:t>Dein Haupt mit Freuden auf,</w:t>
      </w:r>
      <w:r>
        <w:br/>
        <w:t>Im Gegenteil erbebe,</w:t>
      </w:r>
      <w:r>
        <w:br/>
        <w:t xml:space="preserve">Du roher </w:t>
      </w:r>
      <w:proofErr w:type="spellStart"/>
      <w:r>
        <w:t>Sünderhauf</w:t>
      </w:r>
      <w:proofErr w:type="spellEnd"/>
      <w:r>
        <w:t>‘!</w:t>
      </w:r>
      <w:r>
        <w:br/>
        <w:t>Der Herr kommt, seinen Freunden</w:t>
      </w:r>
      <w:r>
        <w:br/>
        <w:t>Zum ew’gen Trost und Licht,</w:t>
      </w:r>
      <w:r>
        <w:br/>
        <w:t>Der Herr kommt, seinen Feinden</w:t>
      </w:r>
      <w:r>
        <w:br/>
        <w:t>Zum Schrecken und Gericht.</w:t>
      </w:r>
    </w:p>
    <w:p w14:paraId="58992D9A" w14:textId="77777777" w:rsidR="008B0275" w:rsidRDefault="008B0275" w:rsidP="008B0275">
      <w:pPr>
        <w:pStyle w:val="StandardWeb"/>
      </w:pPr>
      <w:r>
        <w:t>2.) Er kommt uns täglich näher</w:t>
      </w:r>
      <w:r>
        <w:br/>
        <w:t>Und seiner Zukunft Plan</w:t>
      </w:r>
      <w:r>
        <w:br/>
        <w:t>Zeigt uns der heil’ge Seher</w:t>
      </w:r>
      <w:r>
        <w:br/>
        <w:t>Johannes pünktlich an.</w:t>
      </w:r>
      <w:r>
        <w:br/>
        <w:t>Es geht kein Tag vorüber,</w:t>
      </w:r>
      <w:r>
        <w:br/>
        <w:t>Sein Kommen naht herzu:</w:t>
      </w:r>
      <w:r>
        <w:br/>
        <w:t>Je eher, desto lieber,</w:t>
      </w:r>
      <w:r>
        <w:br/>
        <w:t>Herr Jesu, komme du!</w:t>
      </w:r>
    </w:p>
    <w:p w14:paraId="07775699" w14:textId="77777777" w:rsidR="008B0275" w:rsidRDefault="008B0275" w:rsidP="008B0275">
      <w:pPr>
        <w:pStyle w:val="StandardWeb"/>
      </w:pPr>
      <w:r>
        <w:t>3.) Gib, dass wir wacker seien,</w:t>
      </w:r>
      <w:r>
        <w:br/>
        <w:t>Und beten allezeit,</w:t>
      </w:r>
      <w:r>
        <w:br/>
        <w:t>So wird das Wort uns freuen:</w:t>
      </w:r>
      <w:r>
        <w:br/>
        <w:t>Er kommt, er ist nicht weit!</w:t>
      </w:r>
      <w:r>
        <w:br/>
        <w:t>Lass uns nur nichts betören,</w:t>
      </w:r>
      <w:r>
        <w:br/>
        <w:t>Lass uns die Herzen nicht</w:t>
      </w:r>
      <w:r>
        <w:br/>
        <w:t>Bedrücken noch beschweren</w:t>
      </w:r>
      <w:r>
        <w:br/>
        <w:t>Durch irdisches Gewicht!</w:t>
      </w:r>
    </w:p>
    <w:p w14:paraId="0841E368" w14:textId="77777777" w:rsidR="008B0275" w:rsidRDefault="008B0275" w:rsidP="008B0275">
      <w:pPr>
        <w:pStyle w:val="StandardWeb"/>
      </w:pPr>
      <w:r>
        <w:t>4.) O, lass uns nicht vergessen,</w:t>
      </w:r>
      <w:r>
        <w:br/>
        <w:t>Stets nüchtern, Herr, zu sein!</w:t>
      </w:r>
      <w:r>
        <w:br/>
        <w:t>Weh denen, die da fressen</w:t>
      </w:r>
      <w:r>
        <w:br/>
        <w:t>Und saufen sich voll Wein,</w:t>
      </w:r>
      <w:r>
        <w:br/>
        <w:t xml:space="preserve">Wenn in der </w:t>
      </w:r>
      <w:proofErr w:type="spellStart"/>
      <w:r>
        <w:t>Wollustliebe</w:t>
      </w:r>
      <w:proofErr w:type="spellEnd"/>
      <w:r>
        <w:t>,</w:t>
      </w:r>
      <w:r>
        <w:br/>
        <w:t>Wenn in dem Sündenspiel</w:t>
      </w:r>
      <w:r>
        <w:br/>
        <w:t>Der Tag gleich einem Diebe</w:t>
      </w:r>
      <w:r>
        <w:br/>
        <w:t>Sie plötzlich überfiel!</w:t>
      </w:r>
    </w:p>
    <w:p w14:paraId="62BDCC9E" w14:textId="77777777" w:rsidR="008B0275" w:rsidRDefault="008B0275" w:rsidP="008B0275">
      <w:pPr>
        <w:pStyle w:val="StandardWeb"/>
      </w:pPr>
      <w:r>
        <w:t>5.) Weck alle sichern Herzen,</w:t>
      </w:r>
      <w:r>
        <w:br/>
        <w:t>Herr Jesu, selber auf,</w:t>
      </w:r>
      <w:r>
        <w:br/>
        <w:t>Damit wir nicht verscherzen</w:t>
      </w:r>
      <w:r>
        <w:br/>
        <w:t>Das Heil in unserm Lauf,</w:t>
      </w:r>
      <w:r>
        <w:br/>
        <w:t>Dass wir von deinem Throne</w:t>
      </w:r>
      <w:r>
        <w:br/>
        <w:t>Nicht als Verdammte gehn,</w:t>
      </w:r>
      <w:r>
        <w:br/>
        <w:t>Dass vor des Menschen Sohne</w:t>
      </w:r>
      <w:r>
        <w:br/>
        <w:t>Wir dort mit Freuden stehn!</w:t>
      </w:r>
    </w:p>
    <w:p w14:paraId="080164B3" w14:textId="77777777" w:rsidR="007B5729" w:rsidRDefault="007B5729" w:rsidP="007B5729">
      <w:pPr>
        <w:pStyle w:val="berschrift1"/>
      </w:pPr>
      <w:r>
        <w:rPr>
          <w:rStyle w:val="screen-reader-text"/>
        </w:rPr>
        <w:t>Eins ist Not, wer hat dies eine</w:t>
      </w:r>
      <w:r>
        <w:t xml:space="preserve"> </w:t>
      </w:r>
    </w:p>
    <w:p w14:paraId="3880DD5A" w14:textId="77777777" w:rsidR="007B5729" w:rsidRDefault="007B5729" w:rsidP="007B5729">
      <w:pPr>
        <w:pStyle w:val="StandardWeb"/>
      </w:pPr>
      <w:r>
        <w:t>1.) Eins ist Not, wer hat dies eine,</w:t>
      </w:r>
      <w:r>
        <w:br/>
        <w:t>Der allein, der Jesum hat.</w:t>
      </w:r>
      <w:r>
        <w:br/>
        <w:t>Jesum haben, macht alleine</w:t>
      </w:r>
      <w:r>
        <w:br/>
        <w:t>Selig, fröhlich, ruhig, satt.</w:t>
      </w:r>
      <w:r>
        <w:br/>
        <w:t>Wer Jesum erwählet, hat alles erkoren,</w:t>
      </w:r>
      <w:r>
        <w:br/>
        <w:t>Wer Jesum verlieret, hat alles verloren.</w:t>
      </w:r>
      <w:r>
        <w:br/>
        <w:t>Doch findet ihn wieder, wer suchet mit Fleiß,</w:t>
      </w:r>
      <w:r>
        <w:br/>
        <w:t>Und wer ihn behält, der behält auch den Preis.</w:t>
      </w:r>
    </w:p>
    <w:p w14:paraId="42B8939F" w14:textId="77777777" w:rsidR="007B5729" w:rsidRDefault="007B5729" w:rsidP="007B5729">
      <w:pPr>
        <w:pStyle w:val="StandardWeb"/>
      </w:pPr>
      <w:r>
        <w:t xml:space="preserve">2.) Herzens-Jesu, </w:t>
      </w:r>
      <w:proofErr w:type="spellStart"/>
      <w:r>
        <w:t>leit</w:t>
      </w:r>
      <w:proofErr w:type="spellEnd"/>
      <w:r>
        <w:t xml:space="preserve"> und führe</w:t>
      </w:r>
      <w:r>
        <w:br/>
        <w:t>Du mich selber bei der Hand!</w:t>
      </w:r>
      <w:r>
        <w:br/>
        <w:t>Dass ich dich nur nicht verliere</w:t>
      </w:r>
      <w:r>
        <w:br/>
        <w:t>Auf dem Weg ins Vaterland.</w:t>
      </w:r>
      <w:r>
        <w:br/>
        <w:t>Hilf, dass ich mich von dir nicht achtlos entferne</w:t>
      </w:r>
      <w:r>
        <w:br/>
        <w:t>In eitler Gesellschaft vergisst man sich gerne.</w:t>
      </w:r>
      <w:r>
        <w:br/>
        <w:t>Gewohnheit macht, dass bald der Eifer entweicht,</w:t>
      </w:r>
      <w:r>
        <w:br/>
        <w:t>Bei unnützen Worten verliert man sich leicht.</w:t>
      </w:r>
    </w:p>
    <w:p w14:paraId="3E041101" w14:textId="77777777" w:rsidR="007B5729" w:rsidRDefault="007B5729" w:rsidP="007B5729">
      <w:pPr>
        <w:pStyle w:val="StandardWeb"/>
      </w:pPr>
      <w:r>
        <w:t>3.) Gib, dass ich gleich auf dem Fuße,</w:t>
      </w:r>
      <w:r>
        <w:br/>
        <w:t xml:space="preserve">Weil es heut heißt, </w:t>
      </w:r>
      <w:proofErr w:type="spellStart"/>
      <w:r>
        <w:t>wiederkehr</w:t>
      </w:r>
      <w:proofErr w:type="spellEnd"/>
      <w:r>
        <w:t>!</w:t>
      </w:r>
      <w:r>
        <w:br/>
        <w:t>Und dich such in wahrer Buße,</w:t>
      </w:r>
      <w:r>
        <w:br/>
        <w:t xml:space="preserve">Wenn ich etwa dich </w:t>
      </w:r>
      <w:proofErr w:type="spellStart"/>
      <w:r>
        <w:t>verlör</w:t>
      </w:r>
      <w:proofErr w:type="spellEnd"/>
      <w:r>
        <w:t>.</w:t>
      </w:r>
      <w:r>
        <w:br/>
        <w:t>Hilf, dass ich dich suche mit reuenden Schmerzen,</w:t>
      </w:r>
      <w:r>
        <w:br/>
        <w:t>Mit einem geängstet bekümmerten Herzen,</w:t>
      </w:r>
      <w:r>
        <w:br/>
        <w:t>Mit Seufzen und Flehen bei Tag und bei Nacht,</w:t>
      </w:r>
      <w:r>
        <w:br/>
        <w:t>So wie es Maria und Josef gemacht.</w:t>
      </w:r>
    </w:p>
    <w:p w14:paraId="3D0D2FD3" w14:textId="77777777" w:rsidR="007B5729" w:rsidRDefault="007B5729" w:rsidP="007B5729">
      <w:pPr>
        <w:pStyle w:val="StandardWeb"/>
      </w:pPr>
      <w:r>
        <w:t>4.) Stärke meinen schwachen Glauben,</w:t>
      </w:r>
      <w:r>
        <w:br/>
        <w:t>Dass ich dich recht feste fass.</w:t>
      </w:r>
      <w:r>
        <w:br/>
        <w:t>Dass ich dich mir nicht mehr rauben,</w:t>
      </w:r>
      <w:r>
        <w:br/>
        <w:t>Noch dich aus den Augen lass!</w:t>
      </w:r>
      <w:r>
        <w:br/>
        <w:t>Dass ich dich auf ewig ins Herze mir präge,</w:t>
      </w:r>
      <w:r>
        <w:br/>
        <w:t>Dein Wort in demselben behalt und erwäge,</w:t>
      </w:r>
      <w:r>
        <w:br/>
        <w:t>Dass solches mir Kräfte zum Wachstum dabei</w:t>
      </w:r>
      <w:r>
        <w:br/>
        <w:t xml:space="preserve">An Alter und Weisheit und Gnade </w:t>
      </w:r>
      <w:proofErr w:type="spellStart"/>
      <w:r>
        <w:t>verleih</w:t>
      </w:r>
      <w:proofErr w:type="spellEnd"/>
      <w:r>
        <w:t>!</w:t>
      </w:r>
    </w:p>
    <w:p w14:paraId="561A737B" w14:textId="77777777" w:rsidR="007B5729" w:rsidRDefault="007B5729" w:rsidP="007B5729">
      <w:pPr>
        <w:pStyle w:val="berschrift1"/>
      </w:pPr>
      <w:r>
        <w:rPr>
          <w:rStyle w:val="screen-reader-text"/>
        </w:rPr>
        <w:t xml:space="preserve">Erschalle, </w:t>
      </w:r>
      <w:proofErr w:type="spellStart"/>
      <w:r>
        <w:rPr>
          <w:rStyle w:val="screen-reader-text"/>
        </w:rPr>
        <w:t>muntrer</w:t>
      </w:r>
      <w:proofErr w:type="spellEnd"/>
      <w:r>
        <w:rPr>
          <w:rStyle w:val="screen-reader-text"/>
        </w:rPr>
        <w:t xml:space="preserve"> Freudenton</w:t>
      </w:r>
      <w:r>
        <w:t xml:space="preserve"> </w:t>
      </w:r>
    </w:p>
    <w:p w14:paraId="4FCD0B1A" w14:textId="77777777" w:rsidR="007B5729" w:rsidRDefault="007B5729" w:rsidP="007B5729">
      <w:pPr>
        <w:pStyle w:val="StandardWeb"/>
      </w:pPr>
      <w:r>
        <w:t xml:space="preserve">1.) Erschalle, </w:t>
      </w:r>
      <w:proofErr w:type="spellStart"/>
      <w:r>
        <w:t>muntrer</w:t>
      </w:r>
      <w:proofErr w:type="spellEnd"/>
      <w:r>
        <w:t xml:space="preserve"> Freudenton,</w:t>
      </w:r>
      <w:r>
        <w:br/>
        <w:t>Hoch, dass man’s oben hört,</w:t>
      </w:r>
      <w:r>
        <w:br/>
        <w:t>Wohin der Gott und Menschensohn</w:t>
      </w:r>
      <w:r>
        <w:br/>
        <w:t>Heut‘ triumphierend fährt.</w:t>
      </w:r>
    </w:p>
    <w:p w14:paraId="082FC0FC" w14:textId="77777777" w:rsidR="007B5729" w:rsidRDefault="007B5729" w:rsidP="007B5729">
      <w:pPr>
        <w:pStyle w:val="StandardWeb"/>
      </w:pPr>
      <w:r>
        <w:t>2.) Die Heil’gen singen seinen Sieg,</w:t>
      </w:r>
      <w:r>
        <w:br/>
        <w:t>Es singt der Engel Heer,</w:t>
      </w:r>
      <w:r>
        <w:br/>
        <w:t>Ihm, der den höchsten Thron bestieg,</w:t>
      </w:r>
      <w:r>
        <w:br/>
        <w:t>Preis, Herrlichkeit und Ehr‘.</w:t>
      </w:r>
    </w:p>
    <w:p w14:paraId="2B0B438A" w14:textId="77777777" w:rsidR="007B5729" w:rsidRDefault="007B5729" w:rsidP="007B5729">
      <w:pPr>
        <w:pStyle w:val="StandardWeb"/>
      </w:pPr>
      <w:r>
        <w:t>3.) Ihm, der des Feindes Waffen stumpf</w:t>
      </w:r>
      <w:r>
        <w:br/>
        <w:t>Und ihn zum Spott gemacht</w:t>
      </w:r>
      <w:r>
        <w:br/>
        <w:t>Und ihn geführet im Triumph,</w:t>
      </w:r>
      <w:r>
        <w:br/>
        <w:t>Da er den Sieg vollbracht.</w:t>
      </w:r>
    </w:p>
    <w:p w14:paraId="6A2ABD40" w14:textId="77777777" w:rsidR="007B5729" w:rsidRDefault="007B5729" w:rsidP="007B5729">
      <w:pPr>
        <w:pStyle w:val="StandardWeb"/>
      </w:pPr>
      <w:r>
        <w:t xml:space="preserve">4.) Da er mit starker, </w:t>
      </w:r>
      <w:proofErr w:type="spellStart"/>
      <w:r>
        <w:t>mächt’ger</w:t>
      </w:r>
      <w:proofErr w:type="spellEnd"/>
      <w:r>
        <w:t xml:space="preserve"> Hand</w:t>
      </w:r>
      <w:r>
        <w:br/>
        <w:t>Der Hölle Schloss zerschmiss,</w:t>
      </w:r>
      <w:r>
        <w:br/>
        <w:t>Gefängnis, Ketten, Strick‘ und Band</w:t>
      </w:r>
      <w:r>
        <w:br/>
        <w:t>In Stücke schlug und riss.</w:t>
      </w:r>
    </w:p>
    <w:p w14:paraId="04AB4254" w14:textId="77777777" w:rsidR="007B5729" w:rsidRDefault="007B5729" w:rsidP="007B5729">
      <w:pPr>
        <w:pStyle w:val="StandardWeb"/>
      </w:pPr>
      <w:r>
        <w:t>5.) Ihm, der für alle diese Tat,</w:t>
      </w:r>
      <w:r>
        <w:br/>
        <w:t>Als er zum Vater ging,</w:t>
      </w:r>
      <w:r>
        <w:br/>
        <w:t>Nur Gaben für die Menschen hat</w:t>
      </w:r>
      <w:r>
        <w:br/>
        <w:t>Und auch für sie empfing.</w:t>
      </w:r>
    </w:p>
    <w:p w14:paraId="391C5094" w14:textId="77777777" w:rsidR="007B5729" w:rsidRDefault="007B5729" w:rsidP="007B5729">
      <w:pPr>
        <w:pStyle w:val="StandardWeb"/>
      </w:pPr>
      <w:r>
        <w:t>6.) Ihm, der sanftmütig wie ein Lamm</w:t>
      </w:r>
      <w:r>
        <w:br/>
        <w:t>Hier seinen Lauf vollführt</w:t>
      </w:r>
      <w:r>
        <w:br/>
        <w:t xml:space="preserve">Und wiederum mit </w:t>
      </w:r>
      <w:proofErr w:type="spellStart"/>
      <w:r>
        <w:t>Feu’r</w:t>
      </w:r>
      <w:proofErr w:type="spellEnd"/>
      <w:r>
        <w:t xml:space="preserve"> und </w:t>
      </w:r>
      <w:proofErr w:type="spellStart"/>
      <w:r>
        <w:t>Flamm</w:t>
      </w:r>
      <w:proofErr w:type="spellEnd"/>
      <w:r>
        <w:t>‘</w:t>
      </w:r>
      <w:r>
        <w:br/>
        <w:t>Als Richter kommen wird.</w:t>
      </w:r>
    </w:p>
    <w:p w14:paraId="0E4C2339" w14:textId="77777777" w:rsidR="007B5729" w:rsidRDefault="007B5729" w:rsidP="007B5729">
      <w:pPr>
        <w:pStyle w:val="StandardWeb"/>
      </w:pPr>
      <w:r>
        <w:t>7.) Herr Jesu, Herr der Herrlichkeit,</w:t>
      </w:r>
      <w:r>
        <w:br/>
        <w:t>Sieh uns in Gnaden an,</w:t>
      </w:r>
      <w:r>
        <w:br/>
        <w:t>Dass uns nicht Satans List und Neid</w:t>
      </w:r>
      <w:r>
        <w:br/>
        <w:t>Zur Hölle stürzen kann.</w:t>
      </w:r>
    </w:p>
    <w:p w14:paraId="19EFF2F0" w14:textId="77777777" w:rsidR="007B5729" w:rsidRDefault="007B5729" w:rsidP="007B5729">
      <w:pPr>
        <w:pStyle w:val="StandardWeb"/>
      </w:pPr>
      <w:r>
        <w:t>8.) Dass, wenn du kommest zum Gericht</w:t>
      </w:r>
      <w:r>
        <w:br/>
        <w:t xml:space="preserve">Mit Flammen aus der </w:t>
      </w:r>
      <w:proofErr w:type="spellStart"/>
      <w:r>
        <w:t>Höh</w:t>
      </w:r>
      <w:proofErr w:type="spellEnd"/>
      <w:r>
        <w:t>‘</w:t>
      </w:r>
      <w:r>
        <w:br/>
        <w:t>Und alles stellest in das Licht,</w:t>
      </w:r>
      <w:r>
        <w:br/>
        <w:t xml:space="preserve">Uns ewig wohl </w:t>
      </w:r>
      <w:proofErr w:type="spellStart"/>
      <w:r>
        <w:t>gescheh</w:t>
      </w:r>
      <w:proofErr w:type="spellEnd"/>
      <w:r>
        <w:t>‘!</w:t>
      </w:r>
    </w:p>
    <w:p w14:paraId="2547A1A1" w14:textId="77777777" w:rsidR="007B5729" w:rsidRDefault="007B5729" w:rsidP="007B5729">
      <w:pPr>
        <w:pStyle w:val="StandardWeb"/>
      </w:pPr>
      <w:r>
        <w:t xml:space="preserve">9.) Das </w:t>
      </w:r>
      <w:proofErr w:type="spellStart"/>
      <w:r>
        <w:t>helf</w:t>
      </w:r>
      <w:proofErr w:type="spellEnd"/>
      <w:r>
        <w:t xml:space="preserve"> uns aus Barmherzigkeit,</w:t>
      </w:r>
      <w:r>
        <w:br/>
        <w:t>Gott Vater, Sohn und Geist,</w:t>
      </w:r>
      <w:r>
        <w:br/>
        <w:t>Gott, der regiert in Ewigkeit</w:t>
      </w:r>
      <w:r>
        <w:br/>
        <w:t>Und dreimal heilig heißt!</w:t>
      </w:r>
    </w:p>
    <w:p w14:paraId="384BA54B" w14:textId="77777777" w:rsidR="007B5729" w:rsidRDefault="007B5729" w:rsidP="007B5729">
      <w:pPr>
        <w:pStyle w:val="berschrift1"/>
        <w:rPr>
          <w:szCs w:val="36"/>
        </w:rPr>
      </w:pPr>
      <w:r w:rsidRPr="007B5729">
        <w:t>Gehet hin, ihr Friedensboten</w:t>
      </w:r>
      <w:r>
        <w:t xml:space="preserve"> </w:t>
      </w:r>
    </w:p>
    <w:p w14:paraId="49110876" w14:textId="77777777" w:rsidR="007B5729" w:rsidRDefault="007B5729" w:rsidP="007B5729">
      <w:pPr>
        <w:pStyle w:val="StandardWeb"/>
      </w:pPr>
      <w:r>
        <w:t>1.) Gehet hin, ihr Friedensboten, –</w:t>
      </w:r>
      <w:r>
        <w:br/>
        <w:t>Gehet hin in jedes Land!</w:t>
      </w:r>
      <w:r>
        <w:br/>
        <w:t>Ruft zum Leben alle Toten,</w:t>
      </w:r>
      <w:r>
        <w:br/>
        <w:t>Dazu seid ihr ausgesandt</w:t>
      </w:r>
      <w:r>
        <w:br/>
        <w:t>Und berufen, zu verkünden</w:t>
      </w:r>
      <w:r>
        <w:br/>
        <w:t>Den Erretter von den Sünden.</w:t>
      </w:r>
    </w:p>
    <w:p w14:paraId="2D7E6505" w14:textId="77777777" w:rsidR="007B5729" w:rsidRDefault="007B5729" w:rsidP="007B5729">
      <w:pPr>
        <w:pStyle w:val="StandardWeb"/>
      </w:pPr>
      <w:r>
        <w:t>2.) An euch kam zuerst sein Rufen.</w:t>
      </w:r>
      <w:r>
        <w:br/>
        <w:t>Jesus rief euch: ‚Folgt mir nach!‘</w:t>
      </w:r>
      <w:r>
        <w:br/>
        <w:t>Und ihr folgtet ihm durch Stufen</w:t>
      </w:r>
      <w:r>
        <w:br/>
        <w:t>Auf der Bahn, die er euch brach.</w:t>
      </w:r>
      <w:r>
        <w:br/>
        <w:t>Drum sollt ihr euch nun bemühen,</w:t>
      </w:r>
      <w:r>
        <w:br/>
        <w:t>Seelen Jesu nachzuziehen.</w:t>
      </w:r>
    </w:p>
    <w:p w14:paraId="64F63599" w14:textId="77777777" w:rsidR="007B5729" w:rsidRDefault="007B5729" w:rsidP="007B5729">
      <w:pPr>
        <w:pStyle w:val="StandardWeb"/>
      </w:pPr>
      <w:r>
        <w:t>3.) Seid ihr von der Welt gerissen,</w:t>
      </w:r>
      <w:r>
        <w:br/>
        <w:t>Dass ihr euch nur Jesu gebt:</w:t>
      </w:r>
      <w:r>
        <w:br/>
        <w:t>O, so lasst es alle wissen,</w:t>
      </w:r>
      <w:r>
        <w:br/>
        <w:t>Wie sich’s wohl mit Jesu lebt,</w:t>
      </w:r>
      <w:r>
        <w:br/>
        <w:t>Wie die Seele nichts verlieret,</w:t>
      </w:r>
      <w:r>
        <w:br/>
        <w:t>Die ihm folgt, wie er sie führet!</w:t>
      </w:r>
    </w:p>
    <w:p w14:paraId="5473250B" w14:textId="77777777" w:rsidR="007B5729" w:rsidRDefault="007B5729" w:rsidP="007B5729">
      <w:pPr>
        <w:pStyle w:val="StandardWeb"/>
      </w:pPr>
      <w:r>
        <w:t>4.) Ruft mit freudenvollem Munde,</w:t>
      </w:r>
      <w:r>
        <w:br/>
        <w:t>Rufet es von Haus zu Haus!</w:t>
      </w:r>
      <w:r>
        <w:br/>
        <w:t>Ruft zu aller Zeit und Stunde,</w:t>
      </w:r>
      <w:r>
        <w:br/>
        <w:t>Ruft’s auf allen Straßen aus:</w:t>
      </w:r>
      <w:r>
        <w:br/>
        <w:t>‚Höret es, ihr Menschenkinder,</w:t>
      </w:r>
      <w:r>
        <w:br/>
        <w:t>Jesus ist das Heil der Sünder!‘ –</w:t>
      </w:r>
    </w:p>
    <w:p w14:paraId="6060F781" w14:textId="77777777" w:rsidR="007B5729" w:rsidRDefault="007B5729" w:rsidP="007B5729">
      <w:pPr>
        <w:pStyle w:val="StandardWeb"/>
      </w:pPr>
      <w:r>
        <w:t>5.) Hört nicht auf, sie einzuladen.</w:t>
      </w:r>
      <w:r>
        <w:br/>
        <w:t>Ruft, sie kommen oder nicht:</w:t>
      </w:r>
      <w:r>
        <w:br/>
        <w:t>‚Jesus hat ein Mahl der Gnaden,</w:t>
      </w:r>
      <w:r>
        <w:br/>
        <w:t xml:space="preserve">Sünder, für euch </w:t>
      </w:r>
      <w:proofErr w:type="spellStart"/>
      <w:r>
        <w:t>zugericht</w:t>
      </w:r>
      <w:proofErr w:type="spellEnd"/>
      <w:r>
        <w:t>!</w:t>
      </w:r>
      <w:r>
        <w:br/>
        <w:t>Und er ist nicht für die Frommen,</w:t>
      </w:r>
      <w:r>
        <w:br/>
        <w:t>Sondern für die Sünder kommen!</w:t>
      </w:r>
    </w:p>
    <w:p w14:paraId="0303E7E8" w14:textId="77777777" w:rsidR="007B5729" w:rsidRDefault="007B5729" w:rsidP="007B5729">
      <w:pPr>
        <w:pStyle w:val="StandardWeb"/>
      </w:pPr>
      <w:r>
        <w:t>6.) Ihr seid krank, um euch zu lieben,</w:t>
      </w:r>
      <w:r>
        <w:br/>
        <w:t>Kam der Arzt vom Himmel her.</w:t>
      </w:r>
      <w:r>
        <w:br/>
        <w:t>Euer Tod hat ihn getrieben,</w:t>
      </w:r>
      <w:r>
        <w:br/>
        <w:t>Dass er euer Helfer wär.</w:t>
      </w:r>
      <w:r>
        <w:br/>
        <w:t>Sehet, wie er vor euch stehet,</w:t>
      </w:r>
      <w:r>
        <w:br/>
        <w:t>Wo die Luft des Todes wehet!</w:t>
      </w:r>
    </w:p>
    <w:p w14:paraId="47E4732B" w14:textId="77777777" w:rsidR="007B5729" w:rsidRDefault="007B5729" w:rsidP="007B5729">
      <w:pPr>
        <w:pStyle w:val="StandardWeb"/>
      </w:pPr>
      <w:r>
        <w:t>7.) Zu euch kam er voll Erbarmen,</w:t>
      </w:r>
      <w:r>
        <w:br/>
        <w:t>Ward so arm, obwohl er reich.</w:t>
      </w:r>
      <w:r>
        <w:br/>
        <w:t>Hielt allhier zu Lieb‘ euch Armen</w:t>
      </w:r>
      <w:r>
        <w:br/>
        <w:t>Für euch aus den Todesstreich,</w:t>
      </w:r>
      <w:r>
        <w:br/>
        <w:t>Nehmt sein Blut, für euch gegeben,</w:t>
      </w:r>
      <w:r>
        <w:br/>
        <w:t>Trinkt Gesundheit draus und Leben!‘ –</w:t>
      </w:r>
    </w:p>
    <w:p w14:paraId="222301D5" w14:textId="77777777" w:rsidR="007B5729" w:rsidRDefault="007B5729" w:rsidP="007B5729">
      <w:pPr>
        <w:pStyle w:val="StandardWeb"/>
      </w:pPr>
      <w:r>
        <w:t>8.) So, ihr teuren Friedensboten,</w:t>
      </w:r>
      <w:r>
        <w:br/>
        <w:t>Mit d e r Botschaft gehet hin.</w:t>
      </w:r>
      <w:r>
        <w:br/>
        <w:t>Ruft ins Leben alle Toten,</w:t>
      </w:r>
      <w:r>
        <w:br/>
        <w:t>Machet sie zum Kreuzgewinn.</w:t>
      </w:r>
      <w:r>
        <w:br/>
        <w:t>Ruft: ‚Hier Jesus!‘ – Wer will kommen,</w:t>
      </w:r>
      <w:r>
        <w:br/>
        <w:t>Der wird von ihm angenommen!</w:t>
      </w:r>
    </w:p>
    <w:p w14:paraId="0B0D67F0" w14:textId="77777777" w:rsidR="007B5729" w:rsidRDefault="007B5729" w:rsidP="007B5729">
      <w:pPr>
        <w:pStyle w:val="berschrift1"/>
      </w:pPr>
      <w:r>
        <w:rPr>
          <w:rStyle w:val="screen-reader-text"/>
        </w:rPr>
        <w:t>Gott, du Geber aller Gaben</w:t>
      </w:r>
      <w:r>
        <w:t xml:space="preserve"> </w:t>
      </w:r>
    </w:p>
    <w:p w14:paraId="1C592819" w14:textId="77777777" w:rsidR="007B5729" w:rsidRDefault="007B5729" w:rsidP="007B5729">
      <w:pPr>
        <w:pStyle w:val="StandardWeb"/>
      </w:pPr>
      <w:r>
        <w:t>1.) Gott, du Geber aller Gaben,</w:t>
      </w:r>
      <w:r>
        <w:br/>
        <w:t>Was nur Gutes ist und heißt,</w:t>
      </w:r>
      <w:r>
        <w:br/>
        <w:t>Gott, von dem wir alles haben,</w:t>
      </w:r>
      <w:r>
        <w:br/>
        <w:t>Gib uns deinen Heil’gen Geist!</w:t>
      </w:r>
    </w:p>
    <w:p w14:paraId="23640C9E" w14:textId="77777777" w:rsidR="007B5729" w:rsidRDefault="007B5729" w:rsidP="007B5729">
      <w:pPr>
        <w:pStyle w:val="StandardWeb"/>
      </w:pPr>
      <w:r>
        <w:t>2.) Lass durch ihn uns dich erkennen,</w:t>
      </w:r>
      <w:r>
        <w:br/>
        <w:t>Deine Vater-Eigenschaft,</w:t>
      </w:r>
      <w:r>
        <w:br/>
        <w:t>Jesum unsern Herrn zu nennen,</w:t>
      </w:r>
      <w:r>
        <w:br/>
        <w:t>Geb er unserm Geiste Kraft.</w:t>
      </w:r>
    </w:p>
    <w:p w14:paraId="5044D274" w14:textId="77777777" w:rsidR="007B5729" w:rsidRDefault="007B5729" w:rsidP="007B5729">
      <w:pPr>
        <w:pStyle w:val="StandardWeb"/>
      </w:pPr>
      <w:r>
        <w:t>3.) Außerordentliche Kräfte,</w:t>
      </w:r>
      <w:r>
        <w:br/>
        <w:t>Wundergaben bitten wir</w:t>
      </w:r>
      <w:r>
        <w:br/>
        <w:t>Zu dem Seligkeits-Geschäfte</w:t>
      </w:r>
      <w:r>
        <w:br/>
        <w:t>Diesmal aber nicht von dir.</w:t>
      </w:r>
    </w:p>
    <w:p w14:paraId="7B4A89CC" w14:textId="77777777" w:rsidR="007B5729" w:rsidRDefault="007B5729" w:rsidP="007B5729">
      <w:pPr>
        <w:pStyle w:val="StandardWeb"/>
      </w:pPr>
      <w:r>
        <w:t>4.) Gib nur, dass den wahren Glauben</w:t>
      </w:r>
      <w:r>
        <w:br/>
        <w:t>Bis auf Jesu Christi Tag</w:t>
      </w:r>
      <w:r>
        <w:br/>
        <w:t>Satan unserm Geist nicht rauben,</w:t>
      </w:r>
      <w:r>
        <w:br/>
        <w:t>Noch sonst etwas schwächen mag.</w:t>
      </w:r>
    </w:p>
    <w:p w14:paraId="75955942" w14:textId="77777777" w:rsidR="007B5729" w:rsidRDefault="007B5729" w:rsidP="007B5729">
      <w:pPr>
        <w:pStyle w:val="StandardWeb"/>
      </w:pPr>
      <w:r>
        <w:t>5.) Glauben ist nicht Menschenstärke,</w:t>
      </w:r>
      <w:r>
        <w:br/>
        <w:t>Menschenkraft ist zu gering.</w:t>
      </w:r>
      <w:r>
        <w:br/>
        <w:t xml:space="preserve">Des </w:t>
      </w:r>
      <w:proofErr w:type="spellStart"/>
      <w:r>
        <w:t>dreiein’gen</w:t>
      </w:r>
      <w:proofErr w:type="spellEnd"/>
      <w:r>
        <w:t xml:space="preserve"> Gottes Werke</w:t>
      </w:r>
      <w:r>
        <w:br/>
        <w:t xml:space="preserve">Sind nicht </w:t>
      </w:r>
      <w:proofErr w:type="spellStart"/>
      <w:r>
        <w:t>Jedermannes</w:t>
      </w:r>
      <w:proofErr w:type="spellEnd"/>
      <w:r>
        <w:t xml:space="preserve"> Ding.</w:t>
      </w:r>
    </w:p>
    <w:p w14:paraId="7D8E2672" w14:textId="77777777" w:rsidR="007B5729" w:rsidRDefault="007B5729" w:rsidP="007B5729">
      <w:pPr>
        <w:pStyle w:val="StandardWeb"/>
      </w:pPr>
      <w:r>
        <w:t>6.) Glaube ist das größte Wunder,</w:t>
      </w:r>
      <w:r>
        <w:br/>
        <w:t>Das der Geist in uns getan:</w:t>
      </w:r>
      <w:r>
        <w:br/>
        <w:t xml:space="preserve">Dass ein Menschenkind </w:t>
      </w:r>
      <w:proofErr w:type="spellStart"/>
      <w:r>
        <w:t>jetzunder</w:t>
      </w:r>
      <w:proofErr w:type="spellEnd"/>
      <w:r>
        <w:br/>
        <w:t>Gott in Christo fassen kann.</w:t>
      </w:r>
    </w:p>
    <w:p w14:paraId="5165CBCA" w14:textId="77777777" w:rsidR="007B5729" w:rsidRDefault="007B5729" w:rsidP="007B5729">
      <w:pPr>
        <w:pStyle w:val="StandardWeb"/>
      </w:pPr>
      <w:r>
        <w:t>7.) Heil’ger Geist! So brich und reiße</w:t>
      </w:r>
      <w:r>
        <w:br/>
        <w:t>Des Unglaubens Macht entzwei.</w:t>
      </w:r>
      <w:r>
        <w:br/>
        <w:t>Dass es recht mit Wahrheit heiße:</w:t>
      </w:r>
      <w:r>
        <w:br/>
        <w:t>Dass der Sieg des Glaubens sei!</w:t>
      </w:r>
    </w:p>
    <w:p w14:paraId="160BC74F" w14:textId="77777777" w:rsidR="007B5729" w:rsidRDefault="007B5729" w:rsidP="007B5729">
      <w:pPr>
        <w:pStyle w:val="berschrift1"/>
      </w:pPr>
      <w:r>
        <w:rPr>
          <w:rStyle w:val="screen-reader-text"/>
        </w:rPr>
        <w:t>Guter Seelenhirt</w:t>
      </w:r>
      <w:r>
        <w:t xml:space="preserve"> </w:t>
      </w:r>
    </w:p>
    <w:p w14:paraId="5CE9E150" w14:textId="77777777" w:rsidR="007B5729" w:rsidRDefault="007B5729" w:rsidP="007B5729">
      <w:pPr>
        <w:pStyle w:val="StandardWeb"/>
      </w:pPr>
      <w:r>
        <w:t>1.) Guter Seelenhirt,</w:t>
      </w:r>
      <w:r>
        <w:br/>
        <w:t>Meine Seele wird</w:t>
      </w:r>
      <w:r>
        <w:br/>
        <w:t>Über deine Hirtentreue,</w:t>
      </w:r>
      <w:r>
        <w:br/>
        <w:t>Die so groß ist, heut auf’s Neue</w:t>
      </w:r>
      <w:r>
        <w:br/>
        <w:t>Seliglich erquickt,</w:t>
      </w:r>
      <w:r>
        <w:br/>
        <w:t>Da sie dich erblickt.</w:t>
      </w:r>
    </w:p>
    <w:p w14:paraId="13759C12" w14:textId="77777777" w:rsidR="007B5729" w:rsidRDefault="007B5729" w:rsidP="007B5729">
      <w:pPr>
        <w:pStyle w:val="StandardWeb"/>
      </w:pPr>
      <w:r>
        <w:t>2.) Da sie dich erblickt,</w:t>
      </w:r>
      <w:r>
        <w:br/>
        <w:t>Wird sie sanft erquickt,</w:t>
      </w:r>
      <w:r>
        <w:br/>
        <w:t>Dass du, guter Hirt, dein Leben</w:t>
      </w:r>
      <w:r>
        <w:br/>
        <w:t>Für die Schafe dargegeben</w:t>
      </w:r>
      <w:r>
        <w:br/>
        <w:t>Und dein eigen Gut</w:t>
      </w:r>
      <w:r>
        <w:br/>
        <w:t>Selbst erkauft mit Blut.</w:t>
      </w:r>
    </w:p>
    <w:p w14:paraId="21F1287F" w14:textId="77777777" w:rsidR="007B5729" w:rsidRDefault="007B5729" w:rsidP="007B5729">
      <w:pPr>
        <w:pStyle w:val="StandardWeb"/>
      </w:pPr>
      <w:r>
        <w:t>3.) Selbst erkauft mit Blut</w:t>
      </w:r>
      <w:r>
        <w:br/>
        <w:t>Hast du dieses Gut</w:t>
      </w:r>
      <w:r>
        <w:br/>
        <w:t>Und dem Feind es abgenommen,</w:t>
      </w:r>
      <w:r>
        <w:br/>
        <w:t>Der es dir zu rauben kommen,</w:t>
      </w:r>
      <w:r>
        <w:br/>
        <w:t>Darum ist es dein,</w:t>
      </w:r>
      <w:r>
        <w:br/>
        <w:t>Eigen und allein.</w:t>
      </w:r>
    </w:p>
    <w:p w14:paraId="3BAB4E54" w14:textId="77777777" w:rsidR="007B5729" w:rsidRDefault="007B5729" w:rsidP="007B5729">
      <w:pPr>
        <w:pStyle w:val="StandardWeb"/>
      </w:pPr>
      <w:r>
        <w:t>4.) Eigen und allein</w:t>
      </w:r>
      <w:r>
        <w:br/>
        <w:t>Ist die Herde dein</w:t>
      </w:r>
      <w:r>
        <w:br/>
        <w:t>Und du kennest deinen Samen,</w:t>
      </w:r>
      <w:r>
        <w:br/>
        <w:t>Aller deiner Schäflein Namen</w:t>
      </w:r>
      <w:r>
        <w:br/>
        <w:t>Sind in deiner Hand</w:t>
      </w:r>
      <w:r>
        <w:br/>
        <w:t>Und dir wohl bekannt.</w:t>
      </w:r>
    </w:p>
    <w:p w14:paraId="35E8BD37" w14:textId="77777777" w:rsidR="007B5729" w:rsidRDefault="007B5729" w:rsidP="007B5729">
      <w:pPr>
        <w:pStyle w:val="StandardWeb"/>
      </w:pPr>
      <w:r>
        <w:t>5.) Wie sie dir bekannt,</w:t>
      </w:r>
      <w:r>
        <w:br/>
        <w:t>Ist auch deine Hand,</w:t>
      </w:r>
      <w:r>
        <w:br/>
        <w:t>Herz und Namen ihnen kenntlich,</w:t>
      </w:r>
      <w:r>
        <w:br/>
        <w:t>Deine Stimme wohl verständlich</w:t>
      </w:r>
      <w:r>
        <w:br/>
        <w:t>Und sie folgen dir</w:t>
      </w:r>
      <w:r>
        <w:br/>
        <w:t>Willig mit Begier.</w:t>
      </w:r>
    </w:p>
    <w:p w14:paraId="3CAFB282" w14:textId="77777777" w:rsidR="007B5729" w:rsidRDefault="007B5729" w:rsidP="007B5729">
      <w:pPr>
        <w:pStyle w:val="StandardWeb"/>
      </w:pPr>
      <w:r>
        <w:t>6.) Willig mit Begier</w:t>
      </w:r>
      <w:r>
        <w:br/>
        <w:t>Lassen sie von dir</w:t>
      </w:r>
      <w:r>
        <w:br/>
        <w:t>Sich durch’s Hirtenwort regieren,</w:t>
      </w:r>
      <w:r>
        <w:br/>
        <w:t>Leiten und zusammenführen,</w:t>
      </w:r>
      <w:r>
        <w:br/>
        <w:t xml:space="preserve">Bis zuletzt </w:t>
      </w:r>
      <w:r>
        <w:rPr>
          <w:rStyle w:val="Fett"/>
        </w:rPr>
        <w:t>ein</w:t>
      </w:r>
      <w:r>
        <w:t xml:space="preserve"> Hirt,</w:t>
      </w:r>
      <w:r>
        <w:br/>
      </w:r>
      <w:r>
        <w:rPr>
          <w:rStyle w:val="Fett"/>
        </w:rPr>
        <w:t>Eine</w:t>
      </w:r>
      <w:r>
        <w:t xml:space="preserve"> Herde wird.</w:t>
      </w:r>
    </w:p>
    <w:p w14:paraId="3B6002AA" w14:textId="77777777" w:rsidR="007B5729" w:rsidRDefault="007B5729" w:rsidP="007B5729">
      <w:pPr>
        <w:pStyle w:val="StandardWeb"/>
      </w:pPr>
      <w:r>
        <w:t>7.) Bis dass dieses wird,</w:t>
      </w:r>
      <w:r>
        <w:br/>
        <w:t>Treuer Seelenhirt,</w:t>
      </w:r>
      <w:r>
        <w:br/>
        <w:t>Wollst du den zerstreuten Herden</w:t>
      </w:r>
      <w:r>
        <w:br/>
        <w:t>Treue Diener auf der Erden</w:t>
      </w:r>
      <w:r>
        <w:br/>
        <w:t>Geben immerhin</w:t>
      </w:r>
      <w:r>
        <w:br/>
        <w:t>Nur nach deinem Sinn.</w:t>
      </w:r>
    </w:p>
    <w:p w14:paraId="6D52FAA3" w14:textId="77777777" w:rsidR="007B5729" w:rsidRDefault="007B5729" w:rsidP="007B5729">
      <w:pPr>
        <w:pStyle w:val="StandardWeb"/>
      </w:pPr>
      <w:r>
        <w:t>8.) Nur nach deinem Sinn</w:t>
      </w:r>
      <w:r>
        <w:br/>
        <w:t>Schaffe weiterhin,</w:t>
      </w:r>
      <w:r>
        <w:br/>
        <w:t>Dass sowohl die Hirten handeln,</w:t>
      </w:r>
      <w:r>
        <w:br/>
        <w:t>Als auch deine Schafe wandeln</w:t>
      </w:r>
      <w:r>
        <w:br/>
        <w:t>Und dass dir getreu</w:t>
      </w:r>
      <w:r>
        <w:br/>
        <w:t>Hirt und Herde sei.</w:t>
      </w:r>
    </w:p>
    <w:p w14:paraId="0E89EA39" w14:textId="77777777" w:rsidR="007B5729" w:rsidRDefault="007B5729" w:rsidP="007B5729">
      <w:pPr>
        <w:pStyle w:val="berschrift1"/>
      </w:pPr>
      <w:r>
        <w:rPr>
          <w:rStyle w:val="screen-reader-text"/>
        </w:rPr>
        <w:t>Herr Jesu, habe acht auf mich</w:t>
      </w:r>
      <w:r>
        <w:t xml:space="preserve"> </w:t>
      </w:r>
    </w:p>
    <w:p w14:paraId="5BEB40C8" w14:textId="77777777" w:rsidR="007B5729" w:rsidRDefault="007B5729" w:rsidP="007B5729">
      <w:pPr>
        <w:pStyle w:val="StandardWeb"/>
      </w:pPr>
      <w:r>
        <w:t>1.) Herr Jesu, habe acht auf mich</w:t>
      </w:r>
      <w:r>
        <w:br/>
        <w:t>Und lass in meinem Leben</w:t>
      </w:r>
      <w:r>
        <w:br/>
        <w:t>Mich immer auch, mein Herr, auf dich</w:t>
      </w:r>
      <w:r>
        <w:br/>
        <w:t>Und auf mich Achtung geben.</w:t>
      </w:r>
      <w:r>
        <w:br/>
        <w:t>Vor des Versuchers List und Macht</w:t>
      </w:r>
      <w:r>
        <w:br/>
        <w:t>Schütz mich, so bin ich wohl bewacht!</w:t>
      </w:r>
    </w:p>
    <w:p w14:paraId="6B211BB6" w14:textId="77777777" w:rsidR="007B5729" w:rsidRDefault="007B5729" w:rsidP="007B5729">
      <w:pPr>
        <w:pStyle w:val="StandardWeb"/>
      </w:pPr>
      <w:r>
        <w:t>2.) Herr Jesu, der du überall,</w:t>
      </w:r>
      <w:r>
        <w:br/>
        <w:t>Wie wir, Versuchung littest</w:t>
      </w:r>
      <w:r>
        <w:br/>
        <w:t>und wenn ich in Versuchung fall,</w:t>
      </w:r>
      <w:r>
        <w:br/>
        <w:t>Für mich beim Vater bittest.</w:t>
      </w:r>
      <w:r>
        <w:br/>
        <w:t>Hab in Versuchung auf mich acht,</w:t>
      </w:r>
      <w:r>
        <w:br/>
        <w:t>Hilf mir heraus mit deiner Macht!</w:t>
      </w:r>
    </w:p>
    <w:p w14:paraId="7030F3E6" w14:textId="77777777" w:rsidR="007B5729" w:rsidRDefault="007B5729" w:rsidP="007B5729">
      <w:pPr>
        <w:pStyle w:val="StandardWeb"/>
      </w:pPr>
      <w:r>
        <w:t>3.) Vergib, dass ich nicht immerfort</w:t>
      </w:r>
      <w:r>
        <w:br/>
        <w:t>Auf meiner Hut geblieben.</w:t>
      </w:r>
      <w:r>
        <w:br/>
        <w:t>Dass ich den Feind mit Gottes Wort</w:t>
      </w:r>
      <w:r>
        <w:br/>
        <w:t>Nicht von mir weggetrieben,</w:t>
      </w:r>
      <w:r>
        <w:br/>
        <w:t>Nicht an dein Vorbild stets gedacht.</w:t>
      </w:r>
      <w:r>
        <w:br/>
        <w:t>Herr, hab auf mich in Gnaden acht!</w:t>
      </w:r>
    </w:p>
    <w:p w14:paraId="2109B638" w14:textId="77777777" w:rsidR="007B5729" w:rsidRDefault="007B5729" w:rsidP="007B5729">
      <w:pPr>
        <w:pStyle w:val="StandardWeb"/>
      </w:pPr>
      <w:r>
        <w:t>4.) Weg, Satan! Hebe dich von mir,</w:t>
      </w:r>
      <w:r>
        <w:br/>
        <w:t>Ich bin tot und gestorben</w:t>
      </w:r>
      <w:r>
        <w:br/>
        <w:t xml:space="preserve">Der Welt, der </w:t>
      </w:r>
      <w:proofErr w:type="spellStart"/>
      <w:r>
        <w:t>Sünd</w:t>
      </w:r>
      <w:proofErr w:type="spellEnd"/>
      <w:r>
        <w:t>‘, der Lust und dir.</w:t>
      </w:r>
      <w:r>
        <w:br/>
        <w:t>Durch Christi Blut erworben,</w:t>
      </w:r>
      <w:r>
        <w:br/>
        <w:t>Leb ich ihm, bis mein Lauf vollbracht</w:t>
      </w:r>
      <w:r>
        <w:br/>
        <w:t>Und bete: Herr, hab auf mich acht!</w:t>
      </w:r>
    </w:p>
    <w:p w14:paraId="7576F3CC" w14:textId="77777777" w:rsidR="008B0275" w:rsidRDefault="008B0275" w:rsidP="008B0275">
      <w:pPr>
        <w:pStyle w:val="berschrift1"/>
      </w:pPr>
      <w:r>
        <w:rPr>
          <w:rStyle w:val="screen-reader-text"/>
        </w:rPr>
        <w:t>Herr, der du alle Ding</w:t>
      </w:r>
      <w:r>
        <w:t xml:space="preserve"> </w:t>
      </w:r>
    </w:p>
    <w:p w14:paraId="6F73C408" w14:textId="77777777" w:rsidR="008B0275" w:rsidRDefault="008B0275" w:rsidP="008B0275">
      <w:pPr>
        <w:pStyle w:val="StandardWeb"/>
      </w:pPr>
      <w:r>
        <w:t>1.) Herr, der du alle Ding‘,</w:t>
      </w:r>
      <w:r>
        <w:br/>
        <w:t>Die Wasser samt der Erden,</w:t>
      </w:r>
      <w:r>
        <w:br/>
        <w:t>Durch dein allmächtig‘ Wort</w:t>
      </w:r>
      <w:r>
        <w:br/>
        <w:t>Im Anfang ließest werden,</w:t>
      </w:r>
      <w:r>
        <w:br/>
        <w:t>Kann auch, Immanuel,</w:t>
      </w:r>
      <w:r>
        <w:br/>
        <w:t>In Israels Gemein‘</w:t>
      </w:r>
      <w:r>
        <w:br/>
        <w:t>Ein Mangel, wo du bist,</w:t>
      </w:r>
      <w:r>
        <w:br/>
        <w:t>An frischem Wasser sein?</w:t>
      </w:r>
    </w:p>
    <w:p w14:paraId="4734488A" w14:textId="77777777" w:rsidR="008B0275" w:rsidRDefault="008B0275" w:rsidP="008B0275">
      <w:pPr>
        <w:pStyle w:val="StandardWeb"/>
      </w:pPr>
      <w:r>
        <w:t>2.) O Hirte, willst du nicht</w:t>
      </w:r>
      <w:r>
        <w:br/>
        <w:t>An deine Herde denken?</w:t>
      </w:r>
      <w:r>
        <w:br/>
        <w:t>Wer wird sie sonst als du</w:t>
      </w:r>
      <w:r>
        <w:br/>
        <w:t>In dieser Wüste tränken?</w:t>
      </w:r>
      <w:r>
        <w:br/>
        <w:t>Wer ist wie du, der Stein</w:t>
      </w:r>
      <w:r>
        <w:br/>
        <w:t>Zu Wasser machen kann?</w:t>
      </w:r>
      <w:r>
        <w:br/>
        <w:t xml:space="preserve">Wenn er sich </w:t>
      </w:r>
      <w:proofErr w:type="spellStart"/>
      <w:r>
        <w:t>stein’gen</w:t>
      </w:r>
      <w:proofErr w:type="spellEnd"/>
      <w:r>
        <w:t xml:space="preserve"> ließ,</w:t>
      </w:r>
      <w:r>
        <w:br/>
        <w:t>Wär’s doch noch nicht getan!</w:t>
      </w:r>
    </w:p>
    <w:p w14:paraId="3BCFA3AF" w14:textId="77777777" w:rsidR="008B0275" w:rsidRDefault="008B0275" w:rsidP="008B0275">
      <w:pPr>
        <w:pStyle w:val="StandardWeb"/>
      </w:pPr>
      <w:r>
        <w:t>3.) Fels unsrer Zuversicht,</w:t>
      </w:r>
      <w:r>
        <w:br/>
        <w:t>Lass heute dich erweichen!</w:t>
      </w:r>
      <w:r>
        <w:br/>
        <w:t>Du bist der Fels – von dir</w:t>
      </w:r>
      <w:r>
        <w:br/>
        <w:t>War jener Fels ein Zeichen.</w:t>
      </w:r>
      <w:r>
        <w:br/>
        <w:t xml:space="preserve">Du </w:t>
      </w:r>
      <w:proofErr w:type="spellStart"/>
      <w:r>
        <w:t>bist’s</w:t>
      </w:r>
      <w:proofErr w:type="spellEnd"/>
      <w:r>
        <w:t>, aus dessen Seit‘</w:t>
      </w:r>
      <w:r>
        <w:br/>
      </w:r>
      <w:proofErr w:type="spellStart"/>
      <w:r>
        <w:t>Lebend’ges</w:t>
      </w:r>
      <w:proofErr w:type="spellEnd"/>
      <w:r>
        <w:t xml:space="preserve"> Wasser quillt,</w:t>
      </w:r>
      <w:r>
        <w:br/>
        <w:t>Womit sich seinen Durst</w:t>
      </w:r>
      <w:r>
        <w:br/>
        <w:t>Das Heer der Sünder stillt.</w:t>
      </w:r>
    </w:p>
    <w:p w14:paraId="27C74A57" w14:textId="77777777" w:rsidR="008B0275" w:rsidRDefault="008B0275" w:rsidP="008B0275">
      <w:pPr>
        <w:pStyle w:val="StandardWeb"/>
      </w:pPr>
      <w:r>
        <w:t>4.) O Seelen, greifet zu,</w:t>
      </w:r>
      <w:r>
        <w:br/>
        <w:t>Lasst’s euch nicht zweimal sagen!</w:t>
      </w:r>
      <w:r>
        <w:br/>
        <w:t>Dass Moses an den Fels</w:t>
      </w:r>
      <w:r>
        <w:br/>
        <w:t>Zum zweitenmal geschlagen</w:t>
      </w:r>
      <w:r>
        <w:br/>
        <w:t>Und nicht auf’s erste gleich</w:t>
      </w:r>
      <w:r>
        <w:br/>
        <w:t>Im Glauben Gott geehrt,</w:t>
      </w:r>
      <w:r>
        <w:br/>
        <w:t>Hat ihm in Kanaan</w:t>
      </w:r>
      <w:r>
        <w:br/>
        <w:t>Den Übergang verwehrt.</w:t>
      </w:r>
    </w:p>
    <w:p w14:paraId="237BB650" w14:textId="77777777" w:rsidR="008B0275" w:rsidRDefault="008B0275" w:rsidP="008B0275">
      <w:pPr>
        <w:pStyle w:val="StandardWeb"/>
      </w:pPr>
      <w:r>
        <w:t>5.) Wir schlagen an dein Herz,</w:t>
      </w:r>
      <w:r>
        <w:br/>
        <w:t>Herr, lass uns nicht verschmachten!</w:t>
      </w:r>
      <w:r>
        <w:br/>
        <w:t>Du pflegest kein Gebet,</w:t>
      </w:r>
      <w:r>
        <w:br/>
        <w:t>Kein Schreien zu verachten:</w:t>
      </w:r>
      <w:r>
        <w:br/>
        <w:t>So gieß denn über uns</w:t>
      </w:r>
      <w:r>
        <w:br/>
        <w:t>Durch deine milde Hand</w:t>
      </w:r>
      <w:r>
        <w:br/>
        <w:t>Den Gnadenregen aus,</w:t>
      </w:r>
      <w:r>
        <w:br/>
        <w:t>So jauchzet dir das Land!</w:t>
      </w:r>
    </w:p>
    <w:p w14:paraId="264DA47B" w14:textId="77777777" w:rsidR="008B0275" w:rsidRDefault="008B0275" w:rsidP="008B0275">
      <w:pPr>
        <w:pStyle w:val="berschrift1"/>
      </w:pPr>
      <w:r>
        <w:rPr>
          <w:rStyle w:val="screen-reader-text"/>
        </w:rPr>
        <w:t>Heut fang ich wieder an zu zählen</w:t>
      </w:r>
      <w:r>
        <w:t xml:space="preserve"> </w:t>
      </w:r>
    </w:p>
    <w:p w14:paraId="0BABC287" w14:textId="77777777" w:rsidR="008B0275" w:rsidRDefault="008B0275" w:rsidP="008B0275">
      <w:pPr>
        <w:pStyle w:val="StandardWeb"/>
      </w:pPr>
      <w:r>
        <w:t>1.) Heut fang ich wieder an zu zählen</w:t>
      </w:r>
      <w:r>
        <w:br/>
        <w:t>Die Tage meiner kurzen Zeit.</w:t>
      </w:r>
      <w:r>
        <w:br/>
        <w:t>Heut blüht mein ewiges Erwählen</w:t>
      </w:r>
      <w:r>
        <w:br/>
        <w:t>In Jesu Namens Herrlichkeit.</w:t>
      </w:r>
      <w:r>
        <w:br/>
        <w:t>Ja, ewig will ich nur allein</w:t>
      </w:r>
      <w:r>
        <w:br/>
        <w:t>In Jesu Namen selig sein.</w:t>
      </w:r>
    </w:p>
    <w:p w14:paraId="57525F3A" w14:textId="77777777" w:rsidR="008B0275" w:rsidRDefault="008B0275" w:rsidP="008B0275">
      <w:pPr>
        <w:pStyle w:val="StandardWeb"/>
      </w:pPr>
      <w:r>
        <w:t xml:space="preserve">2.) Dem will ich heut ein </w:t>
      </w:r>
      <w:proofErr w:type="spellStart"/>
      <w:r>
        <w:t>Jahrfest</w:t>
      </w:r>
      <w:proofErr w:type="spellEnd"/>
      <w:r>
        <w:t xml:space="preserve"> feiern</w:t>
      </w:r>
      <w:r>
        <w:br/>
        <w:t>Und meinen Bund, den er mit Gott</w:t>
      </w:r>
      <w:r>
        <w:br/>
        <w:t>Für mich gestiftet hat, erneuern:</w:t>
      </w:r>
      <w:r>
        <w:br/>
        <w:t>Ihm treu zu sein bis in den Tod.</w:t>
      </w:r>
      <w:r>
        <w:br/>
        <w:t>Hernach will ich auch nur allein</w:t>
      </w:r>
      <w:r>
        <w:br/>
        <w:t>In Jesu Namen selig sein.</w:t>
      </w:r>
    </w:p>
    <w:p w14:paraId="0E1C1807" w14:textId="77777777" w:rsidR="008B0275" w:rsidRDefault="008B0275" w:rsidP="008B0275">
      <w:pPr>
        <w:pStyle w:val="StandardWeb"/>
      </w:pPr>
      <w:r>
        <w:t>3.) In Jesu Namens Macht und Stärke</w:t>
      </w:r>
      <w:r>
        <w:br/>
        <w:t>Fang ich dies Jahr im Glauben an.</w:t>
      </w:r>
      <w:r>
        <w:br/>
        <w:t>Herr Jesu, segne meine Werke!</w:t>
      </w:r>
      <w:r>
        <w:br/>
        <w:t>So sind sie recht in Gott getan.</w:t>
      </w:r>
      <w:r>
        <w:br/>
        <w:t>Im Glauben will ich nur allein</w:t>
      </w:r>
      <w:r>
        <w:br/>
        <w:t>In Jesu Namen selig sein.</w:t>
      </w:r>
    </w:p>
    <w:p w14:paraId="66D283DB" w14:textId="77777777" w:rsidR="008B0275" w:rsidRDefault="008B0275" w:rsidP="008B0275">
      <w:pPr>
        <w:pStyle w:val="StandardWeb"/>
      </w:pPr>
      <w:r>
        <w:t>4.) Noch eine Bitt‘ gewähr‘ uns heute,</w:t>
      </w:r>
      <w:r>
        <w:br/>
        <w:t>Dass unserm Fürsten dieses Jahr</w:t>
      </w:r>
      <w:r>
        <w:br/>
        <w:t>Sein Haus, Regierung, Land und Leute</w:t>
      </w:r>
      <w:r>
        <w:br/>
        <w:t xml:space="preserve">Dein‘ Name gnädiglich </w:t>
      </w:r>
      <w:proofErr w:type="spellStart"/>
      <w:r>
        <w:t>bewahr</w:t>
      </w:r>
      <w:proofErr w:type="spellEnd"/>
      <w:r>
        <w:t>.</w:t>
      </w:r>
      <w:r>
        <w:br/>
        <w:t>Es müsse mit uns insgemein</w:t>
      </w:r>
      <w:r>
        <w:br/>
        <w:t>In Jesu Namen selig sein.</w:t>
      </w:r>
    </w:p>
    <w:p w14:paraId="3519550E" w14:textId="77777777" w:rsidR="008B0275" w:rsidRDefault="008B0275" w:rsidP="008B0275">
      <w:pPr>
        <w:pStyle w:val="StandardWeb"/>
      </w:pPr>
      <w:r>
        <w:t>5.) So fang ich denn in Jesu Namen</w:t>
      </w:r>
      <w:r>
        <w:br/>
        <w:t>Den Lauf heut wieder fröhlich an.</w:t>
      </w:r>
      <w:r>
        <w:br/>
        <w:t>In ihm sei alles Ja und Amen!</w:t>
      </w:r>
      <w:r>
        <w:br/>
        <w:t>Durch ihn, mit ihm, in Gott getan!</w:t>
      </w:r>
      <w:r>
        <w:br/>
        <w:t>Mit mir – ich geh aus oder ein –</w:t>
      </w:r>
      <w:r>
        <w:br/>
        <w:t>Wird Jesus überall stets sein.</w:t>
      </w:r>
    </w:p>
    <w:p w14:paraId="27E0D487" w14:textId="77777777" w:rsidR="008B0275" w:rsidRDefault="008B0275" w:rsidP="008B0275">
      <w:pPr>
        <w:pStyle w:val="StandardWeb"/>
      </w:pPr>
      <w:r>
        <w:t>6.) Mein Leib, gemacht aus Staub und Erden</w:t>
      </w:r>
      <w:r>
        <w:br/>
        <w:t>Wird nun, weil Gott Mensch worden ist,</w:t>
      </w:r>
      <w:r>
        <w:br/>
        <w:t>Ein Tempel Gottes wieder werden.</w:t>
      </w:r>
      <w:r>
        <w:br/>
        <w:t>So wahr im Leibe Jesu Christ</w:t>
      </w:r>
      <w:r>
        <w:br/>
        <w:t>Gott wohnte, kann mein Fleisch und Bein</w:t>
      </w:r>
      <w:r>
        <w:br/>
        <w:t>Im Geist heut Gottes Tempel sein.</w:t>
      </w:r>
    </w:p>
    <w:p w14:paraId="7745FBBB" w14:textId="77777777" w:rsidR="008B0275" w:rsidRDefault="008B0275" w:rsidP="008B0275">
      <w:pPr>
        <w:pStyle w:val="StandardWeb"/>
      </w:pPr>
      <w:r>
        <w:t>7.) Der unter das Gesetz Getane,</w:t>
      </w:r>
      <w:r>
        <w:br/>
        <w:t>Für uns geborne Sohn und Held</w:t>
      </w:r>
      <w:r>
        <w:br/>
        <w:t>Hat alsobald die Jesus-Fahne</w:t>
      </w:r>
      <w:r>
        <w:br/>
        <w:t>Zur Gnadenwerbung aufgestellt.</w:t>
      </w:r>
      <w:r>
        <w:br/>
        <w:t>Hierher, wer des Gesetzes Pein</w:t>
      </w:r>
      <w:r>
        <w:br/>
        <w:t>Gern los und ledig möchte sein.</w:t>
      </w:r>
    </w:p>
    <w:p w14:paraId="52D73A15" w14:textId="77777777" w:rsidR="008B0275" w:rsidRDefault="008B0275" w:rsidP="008B0275">
      <w:pPr>
        <w:pStyle w:val="StandardWeb"/>
      </w:pPr>
      <w:r>
        <w:t>8.) Er ist der Welt zum Heil erschienen,</w:t>
      </w:r>
      <w:r>
        <w:br/>
        <w:t>Er, der die Sünder selig macht.</w:t>
      </w:r>
      <w:r>
        <w:br/>
        <w:t>Er ist ein Jesus, er hat ihnen</w:t>
      </w:r>
      <w:r>
        <w:br/>
        <w:t>Das Himmelreich herab gebracht.</w:t>
      </w:r>
      <w:r>
        <w:br/>
        <w:t>In Jesu Namen nur allein</w:t>
      </w:r>
      <w:r>
        <w:br/>
        <w:t>Steht aller Sünder Seligsein.</w:t>
      </w:r>
    </w:p>
    <w:p w14:paraId="6E8CDC7D" w14:textId="77777777" w:rsidR="008B0275" w:rsidRDefault="008B0275" w:rsidP="008B0275">
      <w:pPr>
        <w:pStyle w:val="berschrift1"/>
      </w:pPr>
      <w:r>
        <w:rPr>
          <w:rStyle w:val="screen-reader-text"/>
        </w:rPr>
        <w:t>Heute jauchzet all ihr Frommen</w:t>
      </w:r>
      <w:r>
        <w:t xml:space="preserve"> </w:t>
      </w:r>
    </w:p>
    <w:p w14:paraId="2CF391F6" w14:textId="77777777" w:rsidR="008B0275" w:rsidRDefault="008B0275" w:rsidP="008B0275">
      <w:pPr>
        <w:pStyle w:val="StandardWeb"/>
      </w:pPr>
      <w:r>
        <w:t>1.) Heute jauchzet all ihr Frommen</w:t>
      </w:r>
      <w:r>
        <w:br/>
        <w:t>Denn es ist</w:t>
      </w:r>
      <w:r>
        <w:br/>
        <w:t>Jesus Christ</w:t>
      </w:r>
      <w:r>
        <w:br/>
        <w:t>In die Welt gekommen.</w:t>
      </w:r>
      <w:r>
        <w:br/>
        <w:t>Heute seid ihr unverloren,</w:t>
      </w:r>
      <w:r>
        <w:br/>
      </w:r>
      <w:proofErr w:type="spellStart"/>
      <w:r>
        <w:t>Selig’s</w:t>
      </w:r>
      <w:proofErr w:type="spellEnd"/>
      <w:r>
        <w:t xml:space="preserve"> Heut!</w:t>
      </w:r>
      <w:r>
        <w:br/>
        <w:t>Güldne Zeit:</w:t>
      </w:r>
      <w:r>
        <w:br/>
        <w:t>Jesus ist geboren!</w:t>
      </w:r>
    </w:p>
    <w:p w14:paraId="1733493C" w14:textId="77777777" w:rsidR="008B0275" w:rsidRDefault="008B0275" w:rsidP="008B0275">
      <w:pPr>
        <w:pStyle w:val="StandardWeb"/>
      </w:pPr>
      <w:r>
        <w:t>2.) Heute, so ihr hört die Stimme:</w:t>
      </w:r>
      <w:r>
        <w:br/>
        <w:t>Dass uns heut</w:t>
      </w:r>
      <w:r>
        <w:br/>
        <w:t>Gott befreit</w:t>
      </w:r>
      <w:r>
        <w:br/>
        <w:t>Von dem Zorn und Grimme,</w:t>
      </w:r>
      <w:r>
        <w:br/>
        <w:t>Von der Sünde Not und Schmerzen,</w:t>
      </w:r>
      <w:r>
        <w:br/>
        <w:t>Straf und Joch</w:t>
      </w:r>
      <w:r>
        <w:br/>
        <w:t>Härtet doch</w:t>
      </w:r>
      <w:r>
        <w:br/>
        <w:t>Heute nicht die Herzen!</w:t>
      </w:r>
    </w:p>
    <w:p w14:paraId="258D457C" w14:textId="77777777" w:rsidR="008B0275" w:rsidRDefault="008B0275" w:rsidP="008B0275">
      <w:pPr>
        <w:pStyle w:val="StandardWeb"/>
      </w:pPr>
      <w:r>
        <w:t>3.) Jesus, du sollst nicht veralten,</w:t>
      </w:r>
      <w:r>
        <w:br/>
        <w:t>Denn ich brauch</w:t>
      </w:r>
      <w:r>
        <w:br/>
        <w:t>Jesum auch</w:t>
      </w:r>
      <w:r>
        <w:br/>
        <w:t>Heut noch, wie die Alten.</w:t>
      </w:r>
      <w:r>
        <w:br/>
        <w:t>Heut will ich mich fein bedienen,</w:t>
      </w:r>
      <w:r>
        <w:br/>
        <w:t>Als ob er</w:t>
      </w:r>
      <w:r>
        <w:br/>
        <w:t>Heut erst wär</w:t>
      </w:r>
      <w:r>
        <w:br/>
        <w:t>In dem Fleisch erschienen.</w:t>
      </w:r>
    </w:p>
    <w:p w14:paraId="37AF72D9" w14:textId="77777777" w:rsidR="008B0275" w:rsidRDefault="008B0275" w:rsidP="008B0275">
      <w:pPr>
        <w:pStyle w:val="StandardWeb"/>
      </w:pPr>
      <w:r>
        <w:t>4.) Heut will ich daran gedenken,</w:t>
      </w:r>
      <w:r>
        <w:br/>
        <w:t>Was ihn trieb</w:t>
      </w:r>
      <w:r>
        <w:br/>
        <w:t>Sich aus Lieb</w:t>
      </w:r>
      <w:r>
        <w:br/>
        <w:t>In mein Fleisch zu senken.</w:t>
      </w:r>
      <w:r>
        <w:br/>
        <w:t>Heut soll sich mein Glaube stärken</w:t>
      </w:r>
      <w:r>
        <w:br/>
        <w:t>Und sein Wort</w:t>
      </w:r>
      <w:r>
        <w:br/>
        <w:t>Fort und fort</w:t>
      </w:r>
      <w:r>
        <w:br/>
        <w:t>Heilsbegierig merken.</w:t>
      </w:r>
    </w:p>
    <w:p w14:paraId="60D5CFA3" w14:textId="77777777" w:rsidR="008B0275" w:rsidRDefault="008B0275" w:rsidP="008B0275">
      <w:pPr>
        <w:pStyle w:val="StandardWeb"/>
      </w:pPr>
      <w:r>
        <w:t>5.) Heute will ich inne werden,</w:t>
      </w:r>
      <w:r>
        <w:br/>
        <w:t>Ob auch mir</w:t>
      </w:r>
      <w:r>
        <w:br/>
        <w:t>Jesus hier</w:t>
      </w:r>
      <w:r>
        <w:br/>
        <w:t>Kam zu gut auf Erden?</w:t>
      </w:r>
      <w:r>
        <w:br/>
        <w:t>Ob auch ich an dieser Gabe,</w:t>
      </w:r>
      <w:r>
        <w:br/>
        <w:t>An dem Heil</w:t>
      </w:r>
      <w:r>
        <w:br/>
        <w:t>Gottes Teil,</w:t>
      </w:r>
      <w:r>
        <w:br/>
        <w:t>Recht und Erb noch habe?</w:t>
      </w:r>
    </w:p>
    <w:p w14:paraId="058B9422" w14:textId="77777777" w:rsidR="008B0275" w:rsidRDefault="008B0275" w:rsidP="008B0275">
      <w:pPr>
        <w:pStyle w:val="StandardWeb"/>
      </w:pPr>
      <w:r>
        <w:t>6.) Heute, wenn ich an mir finde,</w:t>
      </w:r>
      <w:r>
        <w:br/>
        <w:t>Dass ich noch</w:t>
      </w:r>
      <w:r>
        <w:br/>
        <w:t>Steck im Joch</w:t>
      </w:r>
      <w:r>
        <w:br/>
        <w:t>Und Gewalt der Sünde,</w:t>
      </w:r>
      <w:r>
        <w:br/>
        <w:t xml:space="preserve">Sehr </w:t>
      </w:r>
      <w:proofErr w:type="spellStart"/>
      <w:r>
        <w:t>verwund’t</w:t>
      </w:r>
      <w:proofErr w:type="spellEnd"/>
      <w:r>
        <w:t xml:space="preserve"> an allen Teilen</w:t>
      </w:r>
      <w:r>
        <w:br/>
        <w:t>Will ich nur</w:t>
      </w:r>
      <w:r>
        <w:br/>
        <w:t>In die Kur</w:t>
      </w:r>
      <w:r>
        <w:br/>
        <w:t>Dieses Heilands eilen.</w:t>
      </w:r>
    </w:p>
    <w:p w14:paraId="56BE8FC0" w14:textId="77777777" w:rsidR="008B0275" w:rsidRDefault="008B0275" w:rsidP="008B0275">
      <w:pPr>
        <w:pStyle w:val="StandardWeb"/>
      </w:pPr>
      <w:r>
        <w:t>7.) Heut, von heut an will auf Erden</w:t>
      </w:r>
      <w:r>
        <w:br/>
        <w:t xml:space="preserve">Ich </w:t>
      </w:r>
      <w:proofErr w:type="spellStart"/>
      <w:r>
        <w:t>dein’m</w:t>
      </w:r>
      <w:proofErr w:type="spellEnd"/>
      <w:r>
        <w:t xml:space="preserve"> Wort</w:t>
      </w:r>
      <w:r>
        <w:br/>
        <w:t>Immerfort</w:t>
      </w:r>
      <w:r>
        <w:br/>
        <w:t>Mehr gehorsam werden.</w:t>
      </w:r>
      <w:r>
        <w:br/>
        <w:t>Das will ich in Demut fassen</w:t>
      </w:r>
      <w:r>
        <w:br/>
        <w:t>Und dafür</w:t>
      </w:r>
      <w:r>
        <w:br/>
        <w:t>Alles hier</w:t>
      </w:r>
      <w:r>
        <w:br/>
        <w:t>Stehn und liegen lassen.</w:t>
      </w:r>
    </w:p>
    <w:p w14:paraId="679DA9D1" w14:textId="77777777" w:rsidR="008B0275" w:rsidRDefault="008B0275" w:rsidP="008B0275">
      <w:pPr>
        <w:pStyle w:val="StandardWeb"/>
      </w:pPr>
      <w:r>
        <w:t>8.) Herr, so wahr du bist erschienen,</w:t>
      </w:r>
      <w:r>
        <w:br/>
        <w:t>Soll mir dein</w:t>
      </w:r>
      <w:r>
        <w:br/>
        <w:t>Fleisch und Bein,</w:t>
      </w:r>
      <w:r>
        <w:br/>
        <w:t>Blut und Leben dienen,</w:t>
      </w:r>
      <w:r>
        <w:br/>
        <w:t>Dass mit dir sich Leib und Seele</w:t>
      </w:r>
      <w:r>
        <w:br/>
        <w:t>Ganz und gar</w:t>
      </w:r>
      <w:r>
        <w:br/>
        <w:t>– Mach es wahr! –</w:t>
      </w:r>
      <w:r>
        <w:br/>
        <w:t>Ewiglich vermähle.</w:t>
      </w:r>
    </w:p>
    <w:p w14:paraId="26889470" w14:textId="77777777" w:rsidR="008B0275" w:rsidRDefault="008B0275" w:rsidP="008B0275">
      <w:pPr>
        <w:pStyle w:val="StandardWeb"/>
      </w:pPr>
      <w:r>
        <w:t>9.) Dem Gesang der Engels-Chöre</w:t>
      </w:r>
      <w:r>
        <w:br/>
        <w:t>Stimm ich bei:</w:t>
      </w:r>
      <w:r>
        <w:br/>
        <w:t>Heute sei</w:t>
      </w:r>
      <w:r>
        <w:br/>
        <w:t>Gott im Himmel Ehre,</w:t>
      </w:r>
      <w:r>
        <w:br/>
        <w:t>Fried auf Erden, Wohlgefallen</w:t>
      </w:r>
      <w:r>
        <w:br/>
        <w:t>Hat nunmehr</w:t>
      </w:r>
      <w:r>
        <w:br/>
        <w:t>Gott, der Herr,</w:t>
      </w:r>
      <w:r>
        <w:br/>
        <w:t>An den Menschen allen.</w:t>
      </w:r>
    </w:p>
    <w:p w14:paraId="4D843D9C" w14:textId="236911BE" w:rsidR="007B5729" w:rsidRDefault="007B5729" w:rsidP="007B5729">
      <w:pPr>
        <w:pStyle w:val="berschrift1"/>
        <w:rPr>
          <w:szCs w:val="36"/>
        </w:rPr>
      </w:pPr>
      <w:r w:rsidRPr="007B5729">
        <w:t>Hört heut der Weisen große Frage</w:t>
      </w:r>
      <w:r>
        <w:t xml:space="preserve"> </w:t>
      </w:r>
    </w:p>
    <w:p w14:paraId="57CB3562" w14:textId="77777777" w:rsidR="007B5729" w:rsidRDefault="007B5729" w:rsidP="007B5729">
      <w:pPr>
        <w:pStyle w:val="StandardWeb"/>
      </w:pPr>
      <w:r>
        <w:t>1.) Hört heut der Weisen große Frage:</w:t>
      </w:r>
      <w:r>
        <w:br/>
        <w:t>Wo ist das neugeborne Kind?</w:t>
      </w:r>
      <w:r>
        <w:br/>
        <w:t>Wo sind die Weisen heutzutage,</w:t>
      </w:r>
      <w:r>
        <w:br/>
        <w:t>Die fragen, wo man Jesum findt?</w:t>
      </w:r>
      <w:r>
        <w:br/>
        <w:t>Von heut an soll mir dies allein</w:t>
      </w:r>
      <w:r>
        <w:br/>
        <w:t>Die allerhöchste Weisheit sein.</w:t>
      </w:r>
    </w:p>
    <w:p w14:paraId="29CBD322" w14:textId="77777777" w:rsidR="007B5729" w:rsidRDefault="007B5729" w:rsidP="007B5729">
      <w:pPr>
        <w:pStyle w:val="StandardWeb"/>
      </w:pPr>
      <w:r>
        <w:t>2.) Bis ich ihn ganz in meiner Nähe,</w:t>
      </w:r>
      <w:r>
        <w:br/>
        <w:t>Bis ich ihn selbst von Angesicht,</w:t>
      </w:r>
      <w:r>
        <w:br/>
        <w:t>Im Glauben hier, dort wirklich sehe,</w:t>
      </w:r>
      <w:r>
        <w:br/>
        <w:t>Bis ich ihn finde, ruh ich nicht.</w:t>
      </w:r>
      <w:r>
        <w:br/>
        <w:t>Von heut an soll mir dies allein</w:t>
      </w:r>
      <w:r>
        <w:br/>
        <w:t>Die allergrößte Sorge sein.</w:t>
      </w:r>
    </w:p>
    <w:p w14:paraId="0B6F93B9" w14:textId="77777777" w:rsidR="007B5729" w:rsidRDefault="007B5729" w:rsidP="007B5729">
      <w:pPr>
        <w:pStyle w:val="StandardWeb"/>
      </w:pPr>
      <w:r>
        <w:t>3.) Behalte, Welt die tollen Freuden,</w:t>
      </w:r>
      <w:r>
        <w:br/>
        <w:t>Womit dein Volk sein Herz berauscht.</w:t>
      </w:r>
      <w:r>
        <w:br/>
        <w:t>Es haben heut schon viele Heiden</w:t>
      </w:r>
      <w:r>
        <w:br/>
        <w:t>Das Jesuskind drum eingetauscht.</w:t>
      </w:r>
      <w:r>
        <w:br/>
        <w:t>Und Jesum finden soll allein</w:t>
      </w:r>
      <w:r>
        <w:br/>
        <w:t>Auch meine höchste Freude sein.</w:t>
      </w:r>
    </w:p>
    <w:p w14:paraId="5282E7EA" w14:textId="77777777" w:rsidR="007B5729" w:rsidRDefault="007B5729" w:rsidP="007B5729">
      <w:pPr>
        <w:pStyle w:val="StandardWeb"/>
      </w:pPr>
      <w:r>
        <w:t>4.) Erbebt vor ihm, ihr Majestäten,</w:t>
      </w:r>
      <w:r>
        <w:br/>
        <w:t>Die ihm nicht herzlich untertan</w:t>
      </w:r>
      <w:r>
        <w:br/>
        <w:t>Und kommt, dies Kindlein anzubeten,</w:t>
      </w:r>
      <w:r>
        <w:br/>
        <w:t>Nicht in Herodis Sinn heran!</w:t>
      </w:r>
      <w:r>
        <w:br/>
        <w:t>Vor ihm sich beugen, wird allein</w:t>
      </w:r>
      <w:r>
        <w:br/>
        <w:t>Die Ehre seiner Heil’gen sein.</w:t>
      </w:r>
    </w:p>
    <w:p w14:paraId="6BCFDECD" w14:textId="77777777" w:rsidR="007B5729" w:rsidRDefault="007B5729" w:rsidP="007B5729">
      <w:pPr>
        <w:pStyle w:val="berschrift1"/>
      </w:pPr>
      <w:r>
        <w:rPr>
          <w:rStyle w:val="screen-reader-text"/>
        </w:rPr>
        <w:t>Ich halte meinem Jesu still</w:t>
      </w:r>
      <w:r>
        <w:t xml:space="preserve"> </w:t>
      </w:r>
    </w:p>
    <w:p w14:paraId="20A3419B" w14:textId="77777777" w:rsidR="007B5729" w:rsidRDefault="007B5729" w:rsidP="007B5729">
      <w:pPr>
        <w:pStyle w:val="StandardWeb"/>
      </w:pPr>
      <w:r>
        <w:t>1.) Ich halte meinem Jesu still:</w:t>
      </w:r>
      <w:r>
        <w:br/>
        <w:t>Er kann mir helfen, wenn er will.</w:t>
      </w:r>
      <w:r>
        <w:br/>
        <w:t>Er sprach kein Wort, das nicht geschah.</w:t>
      </w:r>
      <w:r>
        <w:br/>
        <w:t>Wenn er gebeut, so steht es da.</w:t>
      </w:r>
    </w:p>
    <w:p w14:paraId="321896C6" w14:textId="77777777" w:rsidR="007B5729" w:rsidRDefault="007B5729" w:rsidP="007B5729">
      <w:pPr>
        <w:pStyle w:val="StandardWeb"/>
      </w:pPr>
      <w:r>
        <w:t>2.) Sein Nam‘ ist eine Gotteskraft,</w:t>
      </w:r>
      <w:r>
        <w:br/>
        <w:t>Die allen Menschen Heil verschafft.</w:t>
      </w:r>
      <w:r>
        <w:br/>
        <w:t xml:space="preserve">Sobald der Glaub‘ </w:t>
      </w:r>
      <w:r>
        <w:rPr>
          <w:rStyle w:val="Fett"/>
        </w:rPr>
        <w:t>den</w:t>
      </w:r>
      <w:r>
        <w:t xml:space="preserve"> Namen nennt,</w:t>
      </w:r>
      <w:r>
        <w:br/>
        <w:t>Hat alles Übel gleich ein End‘.</w:t>
      </w:r>
    </w:p>
    <w:p w14:paraId="745CFDFF" w14:textId="77777777" w:rsidR="007B5729" w:rsidRDefault="007B5729" w:rsidP="007B5729">
      <w:pPr>
        <w:pStyle w:val="StandardWeb"/>
      </w:pPr>
      <w:r>
        <w:t>3.) Der Glaube, der die Kraft versteht,</w:t>
      </w:r>
      <w:r>
        <w:br/>
        <w:t>Die aus von Christo Jesu geht</w:t>
      </w:r>
      <w:r>
        <w:br/>
        <w:t>Und hält der Gnade sich nicht wert,</w:t>
      </w:r>
      <w:r>
        <w:br/>
        <w:t>Dass Jesus in sein Haus einkehrt,</w:t>
      </w:r>
    </w:p>
    <w:p w14:paraId="2E891833" w14:textId="77777777" w:rsidR="007B5729" w:rsidRDefault="007B5729" w:rsidP="007B5729">
      <w:pPr>
        <w:pStyle w:val="StandardWeb"/>
      </w:pPr>
      <w:r>
        <w:t>4.) Der wahre Herzensdemut übt</w:t>
      </w:r>
      <w:r>
        <w:br/>
        <w:t>Und seinen Nächsten treulich liebt,</w:t>
      </w:r>
      <w:r>
        <w:br/>
        <w:t>Der stets mit Hilfe bei ihm weilt</w:t>
      </w:r>
      <w:r>
        <w:br/>
        <w:t>und bettelnd hin zu Jesus eilt,</w:t>
      </w:r>
    </w:p>
    <w:p w14:paraId="5C721A0B" w14:textId="77777777" w:rsidR="007B5729" w:rsidRDefault="007B5729" w:rsidP="007B5729">
      <w:pPr>
        <w:pStyle w:val="StandardWeb"/>
      </w:pPr>
      <w:r>
        <w:t>5.) Ein solcher Glaub‘ kann Wunder tun.</w:t>
      </w:r>
      <w:r>
        <w:br/>
        <w:t>Ja, alles wird in einem Nun</w:t>
      </w:r>
      <w:r>
        <w:br/>
        <w:t>Erfüllt, gewährt und ihm erlaubt,</w:t>
      </w:r>
      <w:r>
        <w:br/>
        <w:t>Wie er gebeten und geglaubt.</w:t>
      </w:r>
    </w:p>
    <w:p w14:paraId="205DF6B5" w14:textId="77777777" w:rsidR="007B5729" w:rsidRDefault="007B5729" w:rsidP="007B5729">
      <w:pPr>
        <w:pStyle w:val="StandardWeb"/>
      </w:pPr>
      <w:r>
        <w:t>6.) Herr Jesu, ach verlass mich nicht!</w:t>
      </w:r>
      <w:r>
        <w:br/>
        <w:t>Stärk‘ meines Glaubens Zuversicht</w:t>
      </w:r>
      <w:r>
        <w:br/>
        <w:t>Durch deines Jesus-Namens Macht,</w:t>
      </w:r>
      <w:r>
        <w:br/>
        <w:t>Bis du mich heim zu dir gebracht.</w:t>
      </w:r>
    </w:p>
    <w:p w14:paraId="0654699D" w14:textId="77777777" w:rsidR="007B5729" w:rsidRDefault="007B5729" w:rsidP="007B5729">
      <w:pPr>
        <w:pStyle w:val="berschrift1"/>
      </w:pPr>
      <w:r>
        <w:rPr>
          <w:rStyle w:val="screen-reader-text"/>
        </w:rPr>
        <w:t>Jesu, du allein sollst mein Führer sein</w:t>
      </w:r>
      <w:r>
        <w:t xml:space="preserve"> </w:t>
      </w:r>
    </w:p>
    <w:p w14:paraId="6F646A39" w14:textId="77777777" w:rsidR="007B5729" w:rsidRDefault="007B5729" w:rsidP="007B5729">
      <w:pPr>
        <w:pStyle w:val="StandardWeb"/>
      </w:pPr>
      <w:r>
        <w:t>1.) Jesu, du allein</w:t>
      </w:r>
      <w:r>
        <w:br/>
        <w:t>Sollst mein Führer sein</w:t>
      </w:r>
      <w:r>
        <w:br/>
        <w:t>Zeige mir selbst deine Wege,</w:t>
      </w:r>
      <w:r>
        <w:br/>
        <w:t>Deiner Wahrheit schmale Stege;</w:t>
      </w:r>
      <w:r>
        <w:br/>
        <w:t>Deiner Wahrheit Grund</w:t>
      </w:r>
      <w:r>
        <w:br/>
        <w:t>Ist Dein Wort und Bund.</w:t>
      </w:r>
    </w:p>
    <w:p w14:paraId="7A4C03C4" w14:textId="77777777" w:rsidR="007B5729" w:rsidRDefault="007B5729" w:rsidP="007B5729">
      <w:pPr>
        <w:pStyle w:val="StandardWeb"/>
      </w:pPr>
      <w:r>
        <w:t>2.) Gründe, Herr, dabei,</w:t>
      </w:r>
      <w:r>
        <w:br/>
        <w:t>Stete Furcht und Scheu</w:t>
      </w:r>
      <w:r>
        <w:br/>
        <w:t>In mir und in meiner Seelen,</w:t>
      </w:r>
      <w:r>
        <w:br/>
        <w:t>Deinen Weg nicht zu verfehlen!</w:t>
      </w:r>
      <w:r>
        <w:br/>
        <w:t xml:space="preserve">Deine Furcht </w:t>
      </w:r>
      <w:proofErr w:type="spellStart"/>
      <w:r>
        <w:t>bewahr</w:t>
      </w:r>
      <w:proofErr w:type="spellEnd"/>
      <w:r>
        <w:br/>
        <w:t>Mich vor der Gefahr!</w:t>
      </w:r>
    </w:p>
    <w:p w14:paraId="5139682B" w14:textId="77777777" w:rsidR="007B5729" w:rsidRDefault="007B5729" w:rsidP="007B5729">
      <w:pPr>
        <w:pStyle w:val="StandardWeb"/>
      </w:pPr>
      <w:r>
        <w:t>3.) Weil du kommen bist,</w:t>
      </w:r>
      <w:r>
        <w:br/>
        <w:t>Was verirret ist,</w:t>
      </w:r>
      <w:r>
        <w:br/>
        <w:t>Wiederum zurecht zu führen</w:t>
      </w:r>
      <w:r>
        <w:br/>
        <w:t>Und kein Schäflein zu verlieren,</w:t>
      </w:r>
      <w:r>
        <w:br/>
        <w:t>Darum fleht Dein Knecht:</w:t>
      </w:r>
      <w:r>
        <w:br/>
        <w:t>Führe mich zurecht!</w:t>
      </w:r>
    </w:p>
    <w:p w14:paraId="225E1E1A" w14:textId="77777777" w:rsidR="007B5729" w:rsidRDefault="007B5729" w:rsidP="007B5729">
      <w:pPr>
        <w:pStyle w:val="StandardWeb"/>
      </w:pPr>
      <w:r>
        <w:t>4.) Guter, treuer Hirt!</w:t>
      </w:r>
      <w:r>
        <w:br/>
        <w:t>Ich bin ganz verirrt,</w:t>
      </w:r>
      <w:r>
        <w:br/>
        <w:t>Ein verlornes Schaf auf Erden,</w:t>
      </w:r>
      <w:r>
        <w:br/>
        <w:t>Führe mich zu Deinen Herden,</w:t>
      </w:r>
      <w:r>
        <w:br/>
        <w:t>Führe mich dahin,</w:t>
      </w:r>
      <w:r>
        <w:br/>
        <w:t>Wo ich bei Dir bin!</w:t>
      </w:r>
    </w:p>
    <w:p w14:paraId="28AE91A3" w14:textId="77777777" w:rsidR="008B0275" w:rsidRDefault="008B0275" w:rsidP="008B0275">
      <w:pPr>
        <w:pStyle w:val="berschrift1"/>
      </w:pPr>
      <w:r>
        <w:rPr>
          <w:rStyle w:val="screen-reader-text"/>
        </w:rPr>
        <w:t>Jesus gestern, Jesus heute</w:t>
      </w:r>
      <w:r>
        <w:t xml:space="preserve"> </w:t>
      </w:r>
    </w:p>
    <w:p w14:paraId="4C15E704" w14:textId="77777777" w:rsidR="008B0275" w:rsidRDefault="008B0275" w:rsidP="008B0275">
      <w:pPr>
        <w:pStyle w:val="StandardWeb"/>
      </w:pPr>
      <w:r>
        <w:t>1.) Jesus gestern, Jesus heute,</w:t>
      </w:r>
      <w:r>
        <w:br/>
        <w:t>Jesus, Jesus, immerdar,</w:t>
      </w:r>
      <w:r>
        <w:br/>
        <w:t>Jesus stets derselbe Jesus</w:t>
      </w:r>
      <w:r>
        <w:br/>
        <w:t>Auch im neuen Kirchenjahr.</w:t>
      </w:r>
      <w:r>
        <w:br/>
        <w:t>Jesus, der, von welchem zeuget</w:t>
      </w:r>
      <w:r>
        <w:br/>
        <w:t>Aller der Propheten Mund,</w:t>
      </w:r>
      <w:r>
        <w:br/>
        <w:t>Jesus war und ist und bleibet</w:t>
      </w:r>
      <w:r>
        <w:br/>
        <w:t>Unser ew’ger Glaubensgrund.</w:t>
      </w:r>
    </w:p>
    <w:p w14:paraId="7F4C6542" w14:textId="77777777" w:rsidR="008B0275" w:rsidRDefault="008B0275" w:rsidP="008B0275">
      <w:pPr>
        <w:pStyle w:val="StandardWeb"/>
      </w:pPr>
      <w:r>
        <w:t>2.) Jesus aller Väter Hoffen,</w:t>
      </w:r>
      <w:r>
        <w:br/>
        <w:t>Er, auf welchen alle Schrift,</w:t>
      </w:r>
      <w:r>
        <w:br/>
        <w:t>Die von Christo spricht und zeuget,</w:t>
      </w:r>
      <w:r>
        <w:br/>
        <w:t>Ganz allein zusammentrifft,</w:t>
      </w:r>
      <w:r>
        <w:br/>
        <w:t>So, dass auch die Schrifterfüllung</w:t>
      </w:r>
      <w:r>
        <w:br/>
        <w:t>Hinfort ja an niemand mehr,</w:t>
      </w:r>
      <w:r>
        <w:br/>
        <w:t>Wenn es nicht an ihm geschehen,</w:t>
      </w:r>
      <w:r>
        <w:br/>
        <w:t>Zu erfüllen möglich wär.</w:t>
      </w:r>
    </w:p>
    <w:p w14:paraId="30D588E4" w14:textId="77777777" w:rsidR="008B0275" w:rsidRDefault="008B0275" w:rsidP="008B0275">
      <w:pPr>
        <w:pStyle w:val="StandardWeb"/>
      </w:pPr>
      <w:r>
        <w:t>3.) Dieser Jesus, der in Armut</w:t>
      </w:r>
      <w:r>
        <w:br/>
        <w:t>Und in Niedrigkeit erschien,</w:t>
      </w:r>
      <w:r>
        <w:br/>
        <w:t>Der in seiner Stadt als König</w:t>
      </w:r>
      <w:r>
        <w:br/>
        <w:t xml:space="preserve">Ohne Prangen </w:t>
      </w:r>
      <w:proofErr w:type="spellStart"/>
      <w:r>
        <w:t>einzuziehn</w:t>
      </w:r>
      <w:proofErr w:type="spellEnd"/>
      <w:r>
        <w:br/>
        <w:t>Und dazu ein Eselsfüllen</w:t>
      </w:r>
      <w:r>
        <w:br/>
        <w:t>Zu erwählen sich nicht scheut,</w:t>
      </w:r>
      <w:r>
        <w:br/>
        <w:t>Dieser ist’s, an dem zu glauben</w:t>
      </w:r>
      <w:r>
        <w:br/>
        <w:t>Sich mein ganzes Herz erfreut.</w:t>
      </w:r>
    </w:p>
    <w:p w14:paraId="0AF16CAC" w14:textId="77777777" w:rsidR="008B0275" w:rsidRDefault="008B0275" w:rsidP="008B0275">
      <w:pPr>
        <w:pStyle w:val="StandardWeb"/>
      </w:pPr>
      <w:r>
        <w:t>4.) Dieser Jesus, dessen Augen</w:t>
      </w:r>
      <w:r>
        <w:br/>
        <w:t xml:space="preserve">Alles allenthalben </w:t>
      </w:r>
      <w:proofErr w:type="spellStart"/>
      <w:r>
        <w:t>seh’n</w:t>
      </w:r>
      <w:proofErr w:type="spellEnd"/>
      <w:r>
        <w:t>,</w:t>
      </w:r>
      <w:r>
        <w:br/>
        <w:t>Dieser, welchem alle Dinge</w:t>
      </w:r>
      <w:r>
        <w:br/>
        <w:t>Zu Befehl und Willen stehn,</w:t>
      </w:r>
      <w:r>
        <w:br/>
        <w:t>Dessen Recht zum Königreiche</w:t>
      </w:r>
      <w:r>
        <w:br/>
        <w:t>Niemand mehr bezweifeln kann.</w:t>
      </w:r>
      <w:r>
        <w:br/>
        <w:t>Dieser kommt auch mir ein König,</w:t>
      </w:r>
      <w:r>
        <w:br/>
        <w:t>Diesem Herrn gehör‘ ich an.</w:t>
      </w:r>
    </w:p>
    <w:p w14:paraId="6AE2ADCA" w14:textId="77777777" w:rsidR="008B0275" w:rsidRDefault="008B0275" w:rsidP="008B0275">
      <w:pPr>
        <w:pStyle w:val="StandardWeb"/>
      </w:pPr>
      <w:r>
        <w:t>5.) Dieser Herr ist ein Gerechter</w:t>
      </w:r>
      <w:r>
        <w:br/>
        <w:t>Und ein Helfer in der Not.</w:t>
      </w:r>
      <w:r>
        <w:br/>
        <w:t>Dieser Helfer hilft im Leben</w:t>
      </w:r>
      <w:r>
        <w:br/>
        <w:t>Und auch endlich in dem Tod.</w:t>
      </w:r>
      <w:r>
        <w:br/>
        <w:t>Jesus schenkt den Ungerechten</w:t>
      </w:r>
      <w:r>
        <w:br/>
        <w:t>Selber die Gerechtigkeit</w:t>
      </w:r>
      <w:r>
        <w:br/>
        <w:t>Und für die befleckten Kleider</w:t>
      </w:r>
      <w:r>
        <w:br/>
        <w:t>Seiner Unschuld weißes Kleid.</w:t>
      </w:r>
    </w:p>
    <w:p w14:paraId="15321E23" w14:textId="77777777" w:rsidR="008B0275" w:rsidRDefault="008B0275" w:rsidP="008B0275">
      <w:pPr>
        <w:pStyle w:val="StandardWeb"/>
      </w:pPr>
      <w:r>
        <w:t>6.) Hosianna, Davids Sohne,</w:t>
      </w:r>
      <w:r>
        <w:br/>
        <w:t>Dem Gesegneten des Herrn!</w:t>
      </w:r>
      <w:r>
        <w:br/>
        <w:t>Dem in vollem Licht und Klarheit</w:t>
      </w:r>
      <w:r>
        <w:br/>
        <w:t>Aufgegangen Jakobs Stern.</w:t>
      </w:r>
      <w:r>
        <w:br/>
        <w:t>Heil und Glück und Sieg und Segen</w:t>
      </w:r>
      <w:r>
        <w:br/>
        <w:t>Sei mit diesem heil’gen Christ,</w:t>
      </w:r>
      <w:r>
        <w:br/>
        <w:t>Der im Namen unsers Gottes</w:t>
      </w:r>
      <w:r>
        <w:br/>
        <w:t>Zu uns Menschen kommen ist.</w:t>
      </w:r>
    </w:p>
    <w:p w14:paraId="3EBAF304" w14:textId="77777777" w:rsidR="008B0275" w:rsidRDefault="008B0275" w:rsidP="008B0275">
      <w:pPr>
        <w:pStyle w:val="StandardWeb"/>
      </w:pPr>
      <w:r>
        <w:t>7.) Hosianna, in der Höhe,</w:t>
      </w:r>
      <w:r>
        <w:br/>
        <w:t>Lob im Himmel vor dem Thron!</w:t>
      </w:r>
      <w:r>
        <w:br/>
        <w:t>Macht und Herrlichkeit und Ehre</w:t>
      </w:r>
      <w:r>
        <w:br/>
        <w:t>Gottes eingebornen Sohn!</w:t>
      </w:r>
      <w:r>
        <w:br/>
        <w:t>Hosianna, auf der Erden,</w:t>
      </w:r>
      <w:r>
        <w:br/>
        <w:t>Ruf ihm aller Odem zu,</w:t>
      </w:r>
      <w:r>
        <w:br/>
        <w:t>Hosianna, dem, der kommet,</w:t>
      </w:r>
      <w:r>
        <w:br/>
        <w:t>Meine Seele, ruf auch du!</w:t>
      </w:r>
    </w:p>
    <w:p w14:paraId="59CD0FF7" w14:textId="77777777" w:rsidR="008B0275" w:rsidRDefault="008B0275" w:rsidP="008B0275">
      <w:pPr>
        <w:pStyle w:val="berschrift1"/>
      </w:pPr>
      <w:r>
        <w:rPr>
          <w:rStyle w:val="screen-reader-text"/>
        </w:rPr>
        <w:t>Jesus ist der Arzt der Seelen</w:t>
      </w:r>
      <w:r>
        <w:t xml:space="preserve"> </w:t>
      </w:r>
    </w:p>
    <w:p w14:paraId="2AEA5E18" w14:textId="77777777" w:rsidR="008B0275" w:rsidRDefault="008B0275" w:rsidP="008B0275">
      <w:pPr>
        <w:pStyle w:val="StandardWeb"/>
      </w:pPr>
      <w:r>
        <w:t>1.) Jesus ist der Arzt der Seelen,</w:t>
      </w:r>
      <w:r>
        <w:br/>
        <w:t>Jesus ist die Arzenei,</w:t>
      </w:r>
      <w:r>
        <w:br/>
        <w:t>Es mag, was da will, uns fehlen,</w:t>
      </w:r>
      <w:r>
        <w:br/>
        <w:t>Alles, alles, was es sei,</w:t>
      </w:r>
      <w:r>
        <w:br/>
        <w:t>Kann er heilen und verbinden,</w:t>
      </w:r>
      <w:r>
        <w:br/>
        <w:t>Auch den Aussatz unsrer Sünden,</w:t>
      </w:r>
      <w:r>
        <w:br/>
        <w:t>Der sonst nicht zu heilen ist,</w:t>
      </w:r>
      <w:r>
        <w:br/>
        <w:t>Auch den heilet Jesus Christ.</w:t>
      </w:r>
    </w:p>
    <w:p w14:paraId="7C289B54" w14:textId="77777777" w:rsidR="008B0275" w:rsidRDefault="008B0275" w:rsidP="008B0275">
      <w:pPr>
        <w:pStyle w:val="StandardWeb"/>
      </w:pPr>
      <w:r>
        <w:t>2.) Einen Brunnen voller Gnade</w:t>
      </w:r>
      <w:r>
        <w:br/>
        <w:t>Tat er den Unreinen auf</w:t>
      </w:r>
      <w:r>
        <w:br/>
        <w:t>In dem Blut- und Wasserbade,</w:t>
      </w:r>
      <w:r>
        <w:br/>
        <w:t xml:space="preserve">In dem Bad der heil’gen </w:t>
      </w:r>
      <w:proofErr w:type="spellStart"/>
      <w:r>
        <w:t>Tauf</w:t>
      </w:r>
      <w:proofErr w:type="spellEnd"/>
      <w:r>
        <w:t>,</w:t>
      </w:r>
      <w:r>
        <w:br/>
        <w:t>In dem heil’gen Abendmahle,</w:t>
      </w:r>
      <w:r>
        <w:br/>
        <w:t>Der mit Blut gefüllten Schale.</w:t>
      </w:r>
      <w:r>
        <w:br/>
        <w:t>Darum singet die Gemein‘:</w:t>
      </w:r>
      <w:r>
        <w:br/>
        <w:t>Dieses Jesusblut macht rein!</w:t>
      </w:r>
    </w:p>
    <w:p w14:paraId="3CDBD2D6" w14:textId="77777777" w:rsidR="008B0275" w:rsidRDefault="008B0275" w:rsidP="008B0275">
      <w:pPr>
        <w:pStyle w:val="StandardWeb"/>
      </w:pPr>
      <w:r>
        <w:t>3.) Drum, o Jesu voll Erbarmen,</w:t>
      </w:r>
      <w:r>
        <w:br/>
        <w:t>An mir ist nichts rein und gut,</w:t>
      </w:r>
      <w:r>
        <w:br/>
        <w:t>So du willst, kannst du mich Armen</w:t>
      </w:r>
      <w:r>
        <w:br/>
        <w:t xml:space="preserve">Wohl auch </w:t>
      </w:r>
      <w:proofErr w:type="spellStart"/>
      <w:r>
        <w:t>rein’gen</w:t>
      </w:r>
      <w:proofErr w:type="spellEnd"/>
      <w:r>
        <w:t xml:space="preserve"> durch dein Blut:</w:t>
      </w:r>
      <w:r>
        <w:br/>
        <w:t>Sprich ein Wort, so wird’s geschehen,</w:t>
      </w:r>
      <w:r>
        <w:br/>
        <w:t xml:space="preserve">So </w:t>
      </w:r>
      <w:proofErr w:type="spellStart"/>
      <w:r>
        <w:t>werd</w:t>
      </w:r>
      <w:proofErr w:type="spellEnd"/>
      <w:r>
        <w:t>‘ ich gesund aufstehen,</w:t>
      </w:r>
      <w:r>
        <w:br/>
        <w:t>Vor dir leben, Herr, und dich</w:t>
      </w:r>
      <w:r>
        <w:br/>
        <w:t>Dankbar loben ewiglich!</w:t>
      </w:r>
    </w:p>
    <w:p w14:paraId="1901F22E" w14:textId="77777777" w:rsidR="008B0275" w:rsidRDefault="008B0275" w:rsidP="008B0275">
      <w:pPr>
        <w:pStyle w:val="berschrift1"/>
      </w:pPr>
      <w:r>
        <w:rPr>
          <w:rStyle w:val="screen-reader-text"/>
        </w:rPr>
        <w:t xml:space="preserve">Jesus, Heil und </w:t>
      </w:r>
      <w:proofErr w:type="spellStart"/>
      <w:r>
        <w:rPr>
          <w:rStyle w:val="screen-reader-text"/>
        </w:rPr>
        <w:t>Heilserstatter</w:t>
      </w:r>
      <w:proofErr w:type="spellEnd"/>
      <w:r>
        <w:t xml:space="preserve"> </w:t>
      </w:r>
    </w:p>
    <w:p w14:paraId="7AB49FEE" w14:textId="77777777" w:rsidR="008B0275" w:rsidRDefault="008B0275" w:rsidP="008B0275">
      <w:pPr>
        <w:pStyle w:val="StandardWeb"/>
      </w:pPr>
      <w:r>
        <w:t xml:space="preserve">1.) Jesus, Heil und </w:t>
      </w:r>
      <w:proofErr w:type="spellStart"/>
      <w:r>
        <w:t>Heilserstatter</w:t>
      </w:r>
      <w:proofErr w:type="spellEnd"/>
      <w:r>
        <w:t>!</w:t>
      </w:r>
      <w:r>
        <w:br/>
        <w:t>Du wesentliches Bild vom Vater,</w:t>
      </w:r>
      <w:r>
        <w:br/>
        <w:t>Du Abglanz seiner Herrlichkeit,</w:t>
      </w:r>
      <w:r>
        <w:br/>
        <w:t>In dem sichtbar Gott erschienen</w:t>
      </w:r>
      <w:r>
        <w:br/>
        <w:t>Der Welt, den Menschen, und sich ihnen</w:t>
      </w:r>
      <w:r>
        <w:br/>
        <w:t>Geoffenbart in Niedrigkeit!</w:t>
      </w:r>
      <w:r>
        <w:br/>
        <w:t>Herr Jesu, Gottes Sohn,</w:t>
      </w:r>
      <w:r>
        <w:br/>
        <w:t>Nimm ein das Reich, den Thron!</w:t>
      </w:r>
      <w:r>
        <w:br/>
        <w:t>Hosianna!</w:t>
      </w:r>
      <w:r>
        <w:br/>
        <w:t>So rufen wir,</w:t>
      </w:r>
      <w:r>
        <w:br/>
        <w:t>O, König, dir</w:t>
      </w:r>
      <w:r>
        <w:br/>
        <w:t>Auch heute zu mit Herzbegier.</w:t>
      </w:r>
    </w:p>
    <w:p w14:paraId="7E6869C3" w14:textId="77777777" w:rsidR="008B0275" w:rsidRDefault="008B0275" w:rsidP="008B0275">
      <w:pPr>
        <w:pStyle w:val="StandardWeb"/>
      </w:pPr>
      <w:r>
        <w:t>2.) Zionskönig, ohne Prangen</w:t>
      </w:r>
      <w:r>
        <w:br/>
        <w:t>Bist du, Glanz Gottes, aufgegangen!</w:t>
      </w:r>
      <w:r>
        <w:br/>
        <w:t>Dein Reich fing sich in Zion an.</w:t>
      </w:r>
      <w:r>
        <w:br/>
        <w:t>Von dort ist es ausgebrochen</w:t>
      </w:r>
      <w:r>
        <w:br/>
        <w:t>In alle Welt. Unausgesprochen</w:t>
      </w:r>
      <w:r>
        <w:br/>
        <w:t>Ist, bleibt sein grenzenloser Plan,</w:t>
      </w:r>
      <w:r>
        <w:br/>
        <w:t>Umfasst den Erdenball,</w:t>
      </w:r>
      <w:r>
        <w:br/>
        <w:t>Der Kreaturen All. –</w:t>
      </w:r>
      <w:r>
        <w:br/>
        <w:t>Hosianna!</w:t>
      </w:r>
      <w:r>
        <w:br/>
        <w:t>Heil uns! Auch wir</w:t>
      </w:r>
      <w:r>
        <w:br/>
        <w:t>Gehören dir</w:t>
      </w:r>
      <w:r>
        <w:br/>
        <w:t>Auf diesem Punkt der Erde hier!</w:t>
      </w:r>
    </w:p>
    <w:p w14:paraId="06AE6B3C" w14:textId="77777777" w:rsidR="008B0275" w:rsidRDefault="008B0275" w:rsidP="008B0275">
      <w:pPr>
        <w:pStyle w:val="StandardWeb"/>
      </w:pPr>
      <w:r>
        <w:t>3.) Noch ein Kreuzreich ist’s auf Erden.</w:t>
      </w:r>
      <w:r>
        <w:br/>
        <w:t>Dein Reich wird aber herrlich werden</w:t>
      </w:r>
      <w:r>
        <w:br/>
        <w:t>Und alle Tage herrlicher,</w:t>
      </w:r>
      <w:r>
        <w:br/>
        <w:t>Bis Gott über alles sieget,</w:t>
      </w:r>
      <w:r>
        <w:br/>
        <w:t>Und alles dir zu Füßen lieget,</w:t>
      </w:r>
      <w:r>
        <w:br/>
        <w:t>Bekennend: ‚Jesus ist der Herr,</w:t>
      </w:r>
      <w:r>
        <w:br/>
        <w:t>Und würdig ganz allein,</w:t>
      </w:r>
      <w:r>
        <w:br/>
        <w:t>Der Welten Fürst zu sein!‘</w:t>
      </w:r>
      <w:r>
        <w:br/>
        <w:t>Hosianna!</w:t>
      </w:r>
      <w:r>
        <w:br/>
        <w:t>So singen wir</w:t>
      </w:r>
      <w:r>
        <w:br/>
        <w:t>Bis, Jesu, dir,</w:t>
      </w:r>
      <w:r>
        <w:br/>
        <w:t>Sich jedes Knie beugt dort und hier.</w:t>
      </w:r>
    </w:p>
    <w:p w14:paraId="0E6A8B83" w14:textId="77777777" w:rsidR="007B5729" w:rsidRDefault="007B5729" w:rsidP="007B5729">
      <w:pPr>
        <w:pStyle w:val="berschrift1"/>
        <w:rPr>
          <w:szCs w:val="36"/>
        </w:rPr>
      </w:pPr>
      <w:r w:rsidRPr="007B5729">
        <w:t>Lamm Gottes, wohin eilest du (Die Karwoche)</w:t>
      </w:r>
      <w:r>
        <w:t xml:space="preserve"> </w:t>
      </w:r>
    </w:p>
    <w:p w14:paraId="2876D93D" w14:textId="77777777" w:rsidR="007B5729" w:rsidRDefault="007B5729" w:rsidP="007B5729">
      <w:pPr>
        <w:pStyle w:val="StandardWeb"/>
      </w:pPr>
      <w:r>
        <w:rPr>
          <w:rStyle w:val="Fett"/>
        </w:rPr>
        <w:t>Palm-Sonntag</w:t>
      </w:r>
      <w:r>
        <w:br/>
        <w:t>1.) Lamm Gottes, wohin eilest du</w:t>
      </w:r>
      <w:r>
        <w:br/>
        <w:t xml:space="preserve">Mit so </w:t>
      </w:r>
      <w:proofErr w:type="spellStart"/>
      <w:r>
        <w:t>gewalt’gen</w:t>
      </w:r>
      <w:proofErr w:type="spellEnd"/>
      <w:r>
        <w:t xml:space="preserve"> Schritten?</w:t>
      </w:r>
      <w:r>
        <w:br/>
        <w:t>Dein Herze hat nicht eher Ruh‘,</w:t>
      </w:r>
      <w:r>
        <w:br/>
        <w:t>Bis du den Tod gelitten!</w:t>
      </w:r>
      <w:r>
        <w:br/>
        <w:t xml:space="preserve">Du eilst zu deiner </w:t>
      </w:r>
      <w:proofErr w:type="spellStart"/>
      <w:r>
        <w:t>Grabesstätt</w:t>
      </w:r>
      <w:proofErr w:type="spellEnd"/>
      <w:r>
        <w:t>‘:</w:t>
      </w:r>
      <w:r>
        <w:br/>
        <w:t xml:space="preserve">O, dass ich </w:t>
      </w:r>
      <w:proofErr w:type="spellStart"/>
      <w:r>
        <w:t>köstlichs</w:t>
      </w:r>
      <w:proofErr w:type="spellEnd"/>
      <w:r>
        <w:t xml:space="preserve"> Wasser hätt‘</w:t>
      </w:r>
      <w:r>
        <w:br/>
        <w:t>Dich einzubalsamieren!</w:t>
      </w:r>
      <w:r>
        <w:br/>
        <w:t>O Jesu, nimm mit meinem Trieb</w:t>
      </w:r>
      <w:r>
        <w:br/>
        <w:t>Und einem Tränenguss vorlieb,</w:t>
      </w:r>
      <w:r>
        <w:br/>
        <w:t xml:space="preserve">Er fließt aus </w:t>
      </w:r>
      <w:proofErr w:type="spellStart"/>
      <w:r>
        <w:t>inn’rem</w:t>
      </w:r>
      <w:proofErr w:type="spellEnd"/>
      <w:r>
        <w:t xml:space="preserve"> Rühren.</w:t>
      </w:r>
    </w:p>
    <w:p w14:paraId="7278B8EC" w14:textId="77777777" w:rsidR="007B5729" w:rsidRDefault="007B5729" w:rsidP="007B5729">
      <w:pPr>
        <w:pStyle w:val="StandardWeb"/>
      </w:pPr>
      <w:r>
        <w:rPr>
          <w:rStyle w:val="Fett"/>
        </w:rPr>
        <w:t>Montag</w:t>
      </w:r>
      <w:r>
        <w:br/>
        <w:t>2.) O Tochter Zion, siehe da!</w:t>
      </w:r>
      <w:r>
        <w:br/>
        <w:t>Der König aller Ehren</w:t>
      </w:r>
      <w:r>
        <w:br/>
        <w:t>Ist seiner Stadt und Tempel nah,</w:t>
      </w:r>
      <w:r>
        <w:br/>
        <w:t>Darinnen einzukehren:</w:t>
      </w:r>
      <w:r>
        <w:br/>
        <w:t>Räum ihm dein Herz zur Wohnung ein,</w:t>
      </w:r>
      <w:r>
        <w:br/>
        <w:t>So zieht er heut‘ darinnen ein,</w:t>
      </w:r>
      <w:r>
        <w:br/>
        <w:t>Auf und eil‘ ihm entgegen!</w:t>
      </w:r>
      <w:r>
        <w:br/>
        <w:t>Ruf ihm das Hosianna zu:</w:t>
      </w:r>
      <w:r>
        <w:br/>
        <w:t>Komm, o mein Helfer, komme du,</w:t>
      </w:r>
      <w:r>
        <w:br/>
        <w:t>Du kommst mit Heil und Segen!</w:t>
      </w:r>
    </w:p>
    <w:p w14:paraId="1C5B25AE" w14:textId="77777777" w:rsidR="007B5729" w:rsidRDefault="007B5729" w:rsidP="007B5729">
      <w:pPr>
        <w:pStyle w:val="StandardWeb"/>
      </w:pPr>
      <w:r>
        <w:t>3.) Der König ist der wahre Gott,</w:t>
      </w:r>
      <w:r>
        <w:br/>
        <w:t>Das zeugen seine Worte.</w:t>
      </w:r>
      <w:r>
        <w:br/>
        <w:t>Und Tod und Hölle wird zu Spott</w:t>
      </w:r>
      <w:r>
        <w:br/>
        <w:t>Vor seiner Lebensstärke.</w:t>
      </w:r>
      <w:r>
        <w:br/>
        <w:t>Ihr Himmel, jauchzt und freuet euch,</w:t>
      </w:r>
      <w:r>
        <w:br/>
        <w:t>Er kommt, die Erde sich zum Reich</w:t>
      </w:r>
      <w:r>
        <w:br/>
        <w:t>Des Friedens zu bereiten.</w:t>
      </w:r>
      <w:r>
        <w:br/>
        <w:t>Sieh, wie ihm alle Welt nachläuft,</w:t>
      </w:r>
      <w:r>
        <w:br/>
        <w:t>Wie er die Zahl noch immer häuft</w:t>
      </w:r>
      <w:r>
        <w:br/>
        <w:t xml:space="preserve">Von ihm </w:t>
      </w:r>
      <w:proofErr w:type="spellStart"/>
      <w:r>
        <w:t>ergebnen</w:t>
      </w:r>
      <w:proofErr w:type="spellEnd"/>
      <w:r>
        <w:t xml:space="preserve"> Leuten!</w:t>
      </w:r>
    </w:p>
    <w:p w14:paraId="6FC14612" w14:textId="77777777" w:rsidR="007B5729" w:rsidRDefault="007B5729" w:rsidP="007B5729">
      <w:pPr>
        <w:pStyle w:val="StandardWeb"/>
      </w:pPr>
      <w:r>
        <w:t>4.) O, möcht‘ ich diesen Jesum sehn!</w:t>
      </w:r>
      <w:r>
        <w:br/>
        <w:t>Er wird mich zu sich nehmen,</w:t>
      </w:r>
      <w:r>
        <w:br/>
        <w:t>Denn sein Erhöhn ist schon geschehn,</w:t>
      </w:r>
      <w:r>
        <w:br/>
        <w:t>Drum will ich mich nicht schämen,</w:t>
      </w:r>
      <w:r>
        <w:br/>
        <w:t>Frei zu bekennen jedermann,</w:t>
      </w:r>
      <w:r>
        <w:br/>
        <w:t xml:space="preserve">Dass ich zu dieses Jesu </w:t>
      </w:r>
      <w:proofErr w:type="spellStart"/>
      <w:r>
        <w:t>Fahn</w:t>
      </w:r>
      <w:proofErr w:type="spellEnd"/>
      <w:r>
        <w:t>‘</w:t>
      </w:r>
      <w:r>
        <w:br/>
        <w:t>Mich ewiglich verpflichtet.</w:t>
      </w:r>
      <w:r>
        <w:br/>
        <w:t>Wer glaubet, kommt nicht in’s Gericht,</w:t>
      </w:r>
      <w:r>
        <w:br/>
        <w:t>Glaubt aber jemand Christo nicht,</w:t>
      </w:r>
      <w:r>
        <w:br/>
        <w:t>So ist er schon gerichtet.</w:t>
      </w:r>
    </w:p>
    <w:p w14:paraId="64AA13C7" w14:textId="77777777" w:rsidR="007B5729" w:rsidRDefault="007B5729" w:rsidP="007B5729">
      <w:pPr>
        <w:pStyle w:val="StandardWeb"/>
      </w:pPr>
      <w:r>
        <w:rPr>
          <w:rStyle w:val="Fett"/>
        </w:rPr>
        <w:t>Dienstag</w:t>
      </w:r>
      <w:r>
        <w:br/>
        <w:t>5.) Herr, gib uns zu der Buße Raum</w:t>
      </w:r>
      <w:r>
        <w:br/>
        <w:t>Und Frist noch auf der Erden,</w:t>
      </w:r>
      <w:r>
        <w:br/>
        <w:t>Dass wir wie jener Feigenbaum</w:t>
      </w:r>
      <w:r>
        <w:br/>
        <w:t>Nicht auch verfluchet werden,</w:t>
      </w:r>
      <w:r>
        <w:br/>
        <w:t>An welchem dorten deine Hand</w:t>
      </w:r>
      <w:r>
        <w:br/>
        <w:t>Nicht Frucht für deinen Hunger fand.</w:t>
      </w:r>
      <w:r>
        <w:br/>
        <w:t>Gib, dass wir deinen Willen</w:t>
      </w:r>
      <w:r>
        <w:br/>
        <w:t>Und deine herzliche Begier,</w:t>
      </w:r>
      <w:r>
        <w:br/>
        <w:t>Herr Jesu, teurer Heiland, dir</w:t>
      </w:r>
      <w:r>
        <w:br/>
        <w:t>Den Seelenhunger stillen!</w:t>
      </w:r>
    </w:p>
    <w:p w14:paraId="6BC5A137" w14:textId="77777777" w:rsidR="007B5729" w:rsidRDefault="007B5729" w:rsidP="007B5729">
      <w:pPr>
        <w:pStyle w:val="StandardWeb"/>
      </w:pPr>
      <w:r>
        <w:t>6.) Wie du den Tempel Gottes dort</w:t>
      </w:r>
      <w:r>
        <w:br/>
        <w:t>Gesäubert von dem Bösen,</w:t>
      </w:r>
      <w:r>
        <w:br/>
        <w:t xml:space="preserve">So </w:t>
      </w:r>
      <w:proofErr w:type="spellStart"/>
      <w:r>
        <w:t>rein’ge</w:t>
      </w:r>
      <w:proofErr w:type="spellEnd"/>
      <w:r>
        <w:t xml:space="preserve"> selbst auch fort und fort</w:t>
      </w:r>
      <w:r>
        <w:br/>
        <w:t xml:space="preserve">Das ganz </w:t>
      </w:r>
      <w:proofErr w:type="spellStart"/>
      <w:r>
        <w:t>verdorbne</w:t>
      </w:r>
      <w:proofErr w:type="spellEnd"/>
      <w:r>
        <w:t xml:space="preserve"> Wesen</w:t>
      </w:r>
      <w:r>
        <w:br/>
        <w:t>In unsrem innern Seelengrund,</w:t>
      </w:r>
      <w:r>
        <w:br/>
        <w:t>Richt‘ auf darinnen deinen Bund</w:t>
      </w:r>
      <w:r>
        <w:br/>
        <w:t>Und gib uns dein Verlangen,</w:t>
      </w:r>
      <w:r>
        <w:br/>
        <w:t>Wenn gleich von dir die große Welt,</w:t>
      </w:r>
      <w:r>
        <w:br/>
        <w:t xml:space="preserve">Der </w:t>
      </w:r>
      <w:proofErr w:type="spellStart"/>
      <w:r>
        <w:t>angesehne</w:t>
      </w:r>
      <w:proofErr w:type="spellEnd"/>
      <w:r>
        <w:t xml:space="preserve"> Hauf‘ abfällt,</w:t>
      </w:r>
      <w:r>
        <w:br/>
        <w:t>Dir treulich anzuhangen.</w:t>
      </w:r>
    </w:p>
    <w:p w14:paraId="17C6B8B7" w14:textId="77777777" w:rsidR="007B5729" w:rsidRDefault="007B5729" w:rsidP="007B5729">
      <w:pPr>
        <w:pStyle w:val="StandardWeb"/>
      </w:pPr>
      <w:r>
        <w:rPr>
          <w:rStyle w:val="Fett"/>
        </w:rPr>
        <w:t>Mittwoch</w:t>
      </w:r>
      <w:r>
        <w:br/>
        <w:t>7.) Eröffne meines Herzens Schrein,</w:t>
      </w:r>
      <w:r>
        <w:br/>
        <w:t>Die Lehren aufzufassen,</w:t>
      </w:r>
      <w:r>
        <w:br/>
        <w:t>Die du vor deiner Kreuzespein</w:t>
      </w:r>
      <w:r>
        <w:br/>
        <w:t>Uns noch zurückgelassen!</w:t>
      </w:r>
      <w:r>
        <w:br/>
        <w:t>Gib, dass ich auf das Ende seh,</w:t>
      </w:r>
      <w:r>
        <w:br/>
        <w:t>Und, wie ich einst vor dir besteh</w:t>
      </w:r>
      <w:r>
        <w:br/>
        <w:t>An deinem Großen Tage.</w:t>
      </w:r>
      <w:r>
        <w:br/>
        <w:t>Hilf, dass ich dir von Herzen treu,</w:t>
      </w:r>
      <w:r>
        <w:br/>
        <w:t>Daneben klug und wachsam sei,</w:t>
      </w:r>
      <w:r>
        <w:br/>
        <w:t>Und meinem Fleisch absage.</w:t>
      </w:r>
    </w:p>
    <w:p w14:paraId="3DA8F02A" w14:textId="77777777" w:rsidR="007B5729" w:rsidRDefault="007B5729" w:rsidP="007B5729">
      <w:pPr>
        <w:pStyle w:val="StandardWeb"/>
      </w:pPr>
      <w:r>
        <w:rPr>
          <w:rStyle w:val="Fett"/>
        </w:rPr>
        <w:t>Grün-Donnerstag</w:t>
      </w:r>
      <w:r>
        <w:br/>
        <w:t>8.) O, auserwähltes Osterlamm,</w:t>
      </w:r>
      <w:r>
        <w:br/>
        <w:t>Am Kreuzesstamm geschlachtet,</w:t>
      </w:r>
      <w:r>
        <w:br/>
      </w:r>
      <w:proofErr w:type="spellStart"/>
      <w:r>
        <w:t>Entglüht</w:t>
      </w:r>
      <w:proofErr w:type="spellEnd"/>
      <w:r>
        <w:t xml:space="preserve"> in heller </w:t>
      </w:r>
      <w:proofErr w:type="spellStart"/>
      <w:r>
        <w:t>Liebesflamm</w:t>
      </w:r>
      <w:proofErr w:type="spellEnd"/>
      <w:r>
        <w:t>‘,</w:t>
      </w:r>
      <w:r>
        <w:br/>
        <w:t>Von aller Welt verachtet!</w:t>
      </w:r>
      <w:r>
        <w:br/>
        <w:t>Heut war es, da du uns zu gut</w:t>
      </w:r>
      <w:r>
        <w:br/>
        <w:t>Im Abendmahl dein Fleisch und Blut</w:t>
      </w:r>
      <w:r>
        <w:br/>
        <w:t>Zu Speis‘ und Trank gegeben:</w:t>
      </w:r>
      <w:r>
        <w:br/>
        <w:t>Wir essen deines Todes Kraft</w:t>
      </w:r>
      <w:r>
        <w:br/>
        <w:t>Und trinken deines Lebens Saft</w:t>
      </w:r>
      <w:r>
        <w:br/>
        <w:t xml:space="preserve">Zum </w:t>
      </w:r>
      <w:proofErr w:type="spellStart"/>
      <w:r>
        <w:t>ewiglichen</w:t>
      </w:r>
      <w:proofErr w:type="spellEnd"/>
      <w:r>
        <w:t xml:space="preserve"> Leben.</w:t>
      </w:r>
    </w:p>
    <w:p w14:paraId="15125121" w14:textId="77777777" w:rsidR="007B5729" w:rsidRDefault="007B5729" w:rsidP="007B5729">
      <w:pPr>
        <w:pStyle w:val="StandardWeb"/>
      </w:pPr>
      <w:r>
        <w:rPr>
          <w:rStyle w:val="Fett"/>
        </w:rPr>
        <w:t>Karfreitag</w:t>
      </w:r>
      <w:r>
        <w:br/>
        <w:t>9.) Nach einer schweren Leidensnacht</w:t>
      </w:r>
      <w:r>
        <w:br/>
        <w:t xml:space="preserve">Und viel‘ </w:t>
      </w:r>
      <w:proofErr w:type="spellStart"/>
      <w:r>
        <w:t>erlittnen</w:t>
      </w:r>
      <w:proofErr w:type="spellEnd"/>
      <w:r>
        <w:t xml:space="preserve"> Schmerzen,</w:t>
      </w:r>
      <w:r>
        <w:br/>
        <w:t>Ruft er am Kreuz: Es ist vollbracht!</w:t>
      </w:r>
      <w:r>
        <w:br/>
        <w:t>Und stirbt mit frohem Herzen.</w:t>
      </w:r>
      <w:r>
        <w:br/>
        <w:t>Vollbracht war nun, was Gottes Rat</w:t>
      </w:r>
      <w:r>
        <w:br/>
        <w:t>Von ihm zuvor bezeuget hat,</w:t>
      </w:r>
      <w:r>
        <w:br/>
        <w:t>Vollbracht das Welterlösen.</w:t>
      </w:r>
      <w:r>
        <w:br/>
        <w:t>O Jesu, hilf durch deinen Tod</w:t>
      </w:r>
      <w:r>
        <w:br/>
        <w:t>Uns vollends auch aus aller Not,</w:t>
      </w:r>
      <w:r>
        <w:br/>
        <w:t>Von allem, allem Bösen!</w:t>
      </w:r>
    </w:p>
    <w:p w14:paraId="7ABF189B" w14:textId="77777777" w:rsidR="007B5729" w:rsidRDefault="007B5729" w:rsidP="007B5729">
      <w:pPr>
        <w:pStyle w:val="StandardWeb"/>
      </w:pPr>
      <w:r>
        <w:rPr>
          <w:rStyle w:val="Fett"/>
        </w:rPr>
        <w:t>Karsamstag</w:t>
      </w:r>
      <w:r>
        <w:br/>
        <w:t>10.) Heut ist der rechte Ruhetag:</w:t>
      </w:r>
      <w:r>
        <w:br/>
        <w:t>Mein Jesus ruht im Grabe,</w:t>
      </w:r>
      <w:r>
        <w:br/>
        <w:t>Er ruhet aus von seiner Plag‘,</w:t>
      </w:r>
      <w:r>
        <w:br/>
        <w:t>Dass ich auch Ruhe habe.</w:t>
      </w:r>
      <w:r>
        <w:br/>
        <w:t xml:space="preserve">Ich bin begraben in der </w:t>
      </w:r>
      <w:proofErr w:type="spellStart"/>
      <w:r>
        <w:t>Tauf</w:t>
      </w:r>
      <w:proofErr w:type="spellEnd"/>
      <w:r>
        <w:t>‘</w:t>
      </w:r>
      <w:r>
        <w:br/>
        <w:t>Mit ihm, und steh auch mit ihm auf</w:t>
      </w:r>
      <w:r>
        <w:br/>
        <w:t>zum Leben ohne Ende.</w:t>
      </w:r>
      <w:r>
        <w:br/>
        <w:t xml:space="preserve">Herr Jesu Christe, ich </w:t>
      </w:r>
      <w:proofErr w:type="spellStart"/>
      <w:r>
        <w:t>befehl</w:t>
      </w:r>
      <w:proofErr w:type="spellEnd"/>
      <w:r>
        <w:t>‘</w:t>
      </w:r>
      <w:r>
        <w:br/>
        <w:t>Dir ewig meinen Leib und Seel‘</w:t>
      </w:r>
      <w:r>
        <w:br/>
        <w:t>In deine Gnadenhände.</w:t>
      </w:r>
    </w:p>
    <w:p w14:paraId="551E3750" w14:textId="77777777" w:rsidR="007B5729" w:rsidRDefault="007B5729" w:rsidP="007B5729">
      <w:pPr>
        <w:pStyle w:val="berschrift1"/>
      </w:pPr>
      <w:r>
        <w:rPr>
          <w:rStyle w:val="screen-reader-text"/>
        </w:rPr>
        <w:t>Mein Erlöser lebet nun</w:t>
      </w:r>
      <w:r>
        <w:t xml:space="preserve"> </w:t>
      </w:r>
    </w:p>
    <w:p w14:paraId="033CD1C1" w14:textId="77777777" w:rsidR="007B5729" w:rsidRDefault="007B5729" w:rsidP="007B5729">
      <w:pPr>
        <w:pStyle w:val="StandardWeb"/>
      </w:pPr>
      <w:r>
        <w:t>1.) Mein Erlöser lebet nun,</w:t>
      </w:r>
      <w:r>
        <w:br/>
        <w:t>Er starb um der Sünde willen,</w:t>
      </w:r>
      <w:r>
        <w:br/>
        <w:t>Gottes Recht genug zu tun,</w:t>
      </w:r>
      <w:r>
        <w:br/>
        <w:t>Gottes Willen zu erfüllen.</w:t>
      </w:r>
      <w:r>
        <w:br/>
        <w:t>Als er aber den vollbracht,</w:t>
      </w:r>
      <w:r>
        <w:br/>
        <w:t>War’s geschehn um’s Todes Macht.</w:t>
      </w:r>
    </w:p>
    <w:p w14:paraId="4F479CD9" w14:textId="77777777" w:rsidR="007B5729" w:rsidRDefault="007B5729" w:rsidP="007B5729">
      <w:pPr>
        <w:pStyle w:val="StandardWeb"/>
      </w:pPr>
      <w:r>
        <w:t>2.) Todesmacht, du weichst! Vor wem?</w:t>
      </w:r>
      <w:r>
        <w:br/>
        <w:t xml:space="preserve">Vor der Sünder </w:t>
      </w:r>
      <w:proofErr w:type="spellStart"/>
      <w:r>
        <w:t>ew’gem</w:t>
      </w:r>
      <w:proofErr w:type="spellEnd"/>
      <w:r>
        <w:t xml:space="preserve"> Bürgen!</w:t>
      </w:r>
      <w:r>
        <w:br/>
      </w:r>
      <w:proofErr w:type="spellStart"/>
      <w:r>
        <w:t>Todsgewalt</w:t>
      </w:r>
      <w:proofErr w:type="spellEnd"/>
      <w:r>
        <w:t>, du fliehst vor dem,</w:t>
      </w:r>
      <w:r>
        <w:br/>
        <w:t>Der für mich sich ließ erwürgen.</w:t>
      </w:r>
      <w:r>
        <w:br/>
        <w:t>Christus, der besiegte dich,</w:t>
      </w:r>
      <w:r>
        <w:br/>
        <w:t>– Welch ein ew’ger Trost für mich!</w:t>
      </w:r>
    </w:p>
    <w:p w14:paraId="09591278" w14:textId="77777777" w:rsidR="007B5729" w:rsidRDefault="007B5729" w:rsidP="007B5729">
      <w:pPr>
        <w:pStyle w:val="StandardWeb"/>
      </w:pPr>
      <w:r>
        <w:t>3.) Ew’ger Trost in aller Not:</w:t>
      </w:r>
      <w:r>
        <w:br/>
        <w:t>Jesus ist vom Tod erstanden!</w:t>
      </w:r>
      <w:r>
        <w:br/>
        <w:t>Nun wird auch an mir der Tod</w:t>
      </w:r>
      <w:r>
        <w:br/>
        <w:t>Ewiglich zu Spott und Schanden.</w:t>
      </w:r>
      <w:r>
        <w:br/>
        <w:t>Wen ein Sorgenstein noch drückt,</w:t>
      </w:r>
      <w:r>
        <w:br/>
        <w:t>Wird durch diesen Trost erquickt.</w:t>
      </w:r>
    </w:p>
    <w:p w14:paraId="392643B6" w14:textId="77777777" w:rsidR="007B5729" w:rsidRDefault="007B5729" w:rsidP="007B5729">
      <w:pPr>
        <w:pStyle w:val="StandardWeb"/>
      </w:pPr>
      <w:r>
        <w:t>4.) Trost erquickt in aller Qual,</w:t>
      </w:r>
      <w:r>
        <w:br/>
        <w:t>Aber keiner macht die Herzen</w:t>
      </w:r>
      <w:r>
        <w:br/>
        <w:t>So wahrhaftig und zumal</w:t>
      </w:r>
      <w:r>
        <w:br/>
        <w:t>Ganz und gar von allen Schmerzen</w:t>
      </w:r>
      <w:r>
        <w:br/>
        <w:t>Los und ledig immerfort</w:t>
      </w:r>
      <w:r>
        <w:br/>
        <w:t>Als das Auferstehungswort.</w:t>
      </w:r>
    </w:p>
    <w:p w14:paraId="0C0066DA" w14:textId="77777777" w:rsidR="007B5729" w:rsidRDefault="007B5729" w:rsidP="007B5729">
      <w:pPr>
        <w:pStyle w:val="StandardWeb"/>
      </w:pPr>
      <w:r>
        <w:t>5.) Wort, mach deine Kraft uns kund,</w:t>
      </w:r>
      <w:r>
        <w:br/>
        <w:t>Welche dir der Herr gegeben,</w:t>
      </w:r>
      <w:r>
        <w:br/>
        <w:t xml:space="preserve">Dass, wie Christus </w:t>
      </w:r>
      <w:proofErr w:type="spellStart"/>
      <w:r>
        <w:t>auferstund</w:t>
      </w:r>
      <w:proofErr w:type="spellEnd"/>
      <w:r>
        <w:t>,</w:t>
      </w:r>
      <w:r>
        <w:br/>
        <w:t>Wir ihm auch von neuem leben,</w:t>
      </w:r>
      <w:r>
        <w:br/>
        <w:t>Dass sein Auferstehungstag</w:t>
      </w:r>
      <w:r>
        <w:br/>
        <w:t>Auch der unsre werden mag.</w:t>
      </w:r>
    </w:p>
    <w:p w14:paraId="25244BE8" w14:textId="77777777" w:rsidR="007B5729" w:rsidRDefault="007B5729" w:rsidP="007B5729">
      <w:pPr>
        <w:pStyle w:val="berschrift1"/>
      </w:pPr>
      <w:r>
        <w:rPr>
          <w:rStyle w:val="screen-reader-text"/>
        </w:rPr>
        <w:t>Mein Jesus nimmt die Sünder an</w:t>
      </w:r>
      <w:r>
        <w:t xml:space="preserve"> </w:t>
      </w:r>
    </w:p>
    <w:p w14:paraId="7C80B841" w14:textId="77777777" w:rsidR="007B5729" w:rsidRDefault="007B5729" w:rsidP="007B5729">
      <w:pPr>
        <w:pStyle w:val="StandardWeb"/>
      </w:pPr>
      <w:r>
        <w:t>1.) Mein Jesus nimmt die Sünder an,</w:t>
      </w:r>
      <w:r>
        <w:br/>
        <w:t>Die Sünder allerseits,</w:t>
      </w:r>
      <w:r>
        <w:br/>
        <w:t>Die Sünder auf der breiten Bahn,</w:t>
      </w:r>
      <w:r>
        <w:br/>
        <w:t>Den Schächer noch am Kreuze.</w:t>
      </w:r>
    </w:p>
    <w:p w14:paraId="71297F8F" w14:textId="77777777" w:rsidR="007B5729" w:rsidRDefault="007B5729" w:rsidP="007B5729">
      <w:pPr>
        <w:pStyle w:val="StandardWeb"/>
      </w:pPr>
      <w:r>
        <w:t>2.) So lang es nur noch heißet: Heut!</w:t>
      </w:r>
      <w:r>
        <w:br/>
        <w:t>So lang nimmt Jesus an.</w:t>
      </w:r>
      <w:r>
        <w:br/>
        <w:t>Auch mich, ja mich in Sonderheit,</w:t>
      </w:r>
      <w:r>
        <w:br/>
        <w:t>Mich nimmt er heut noch an.</w:t>
      </w:r>
    </w:p>
    <w:p w14:paraId="600F8B28" w14:textId="77777777" w:rsidR="007B5729" w:rsidRDefault="007B5729" w:rsidP="007B5729">
      <w:pPr>
        <w:pStyle w:val="StandardWeb"/>
      </w:pPr>
      <w:r>
        <w:t>3.) Er suchet das verlorne Schaf</w:t>
      </w:r>
      <w:r>
        <w:br/>
        <w:t>Mit Sorgfalt überall,</w:t>
      </w:r>
      <w:r>
        <w:br/>
        <w:t>Dass es nicht in den Todesschlaf</w:t>
      </w:r>
      <w:r>
        <w:br/>
        <w:t>Der Sünden ewig fall.</w:t>
      </w:r>
    </w:p>
    <w:p w14:paraId="4F5A6143" w14:textId="77777777" w:rsidR="007B5729" w:rsidRDefault="007B5729" w:rsidP="007B5729">
      <w:pPr>
        <w:pStyle w:val="StandardWeb"/>
      </w:pPr>
      <w:r>
        <w:t xml:space="preserve">4.) Er </w:t>
      </w:r>
      <w:proofErr w:type="spellStart"/>
      <w:r>
        <w:t>find’t</w:t>
      </w:r>
      <w:proofErr w:type="spellEnd"/>
      <w:r>
        <w:t xml:space="preserve"> und nimmt es auf sogleich,</w:t>
      </w:r>
      <w:r>
        <w:br/>
        <w:t>Trägt’s auf den Achseln heim,</w:t>
      </w:r>
      <w:r>
        <w:br/>
        <w:t>Spricht zu den Engeln: Freuet euch,</w:t>
      </w:r>
      <w:r>
        <w:br/>
        <w:t>Mein Schäflein trag ich heim.</w:t>
      </w:r>
    </w:p>
    <w:p w14:paraId="5952181C" w14:textId="77777777" w:rsidR="007B5729" w:rsidRDefault="007B5729" w:rsidP="007B5729">
      <w:pPr>
        <w:pStyle w:val="StandardWeb"/>
      </w:pPr>
      <w:r>
        <w:t>5.) Der Himmel freuet sich und lacht,</w:t>
      </w:r>
      <w:r>
        <w:br/>
        <w:t>Es jauchzt der Engel Schar,</w:t>
      </w:r>
      <w:r>
        <w:br/>
        <w:t>So oft ein Schäflein heimgebracht,</w:t>
      </w:r>
      <w:r>
        <w:br/>
        <w:t>So jauchzt der Engel Schar.</w:t>
      </w:r>
    </w:p>
    <w:p w14:paraId="346D2AE3" w14:textId="63142405" w:rsidR="007B5729" w:rsidRDefault="007B5729" w:rsidP="007B5729">
      <w:pPr>
        <w:pStyle w:val="berschrift1"/>
      </w:pPr>
      <w:r>
        <w:rPr>
          <w:rStyle w:val="screen-reader-text"/>
        </w:rPr>
        <w:t>Mein Sterben ist ein Gang zum Leben</w:t>
      </w:r>
      <w:r>
        <w:t xml:space="preserve"> </w:t>
      </w:r>
    </w:p>
    <w:p w14:paraId="73907100" w14:textId="77777777" w:rsidR="007B5729" w:rsidRDefault="007B5729" w:rsidP="007B5729">
      <w:pPr>
        <w:pStyle w:val="StandardWeb"/>
      </w:pPr>
      <w:r>
        <w:t>1.) Mein Sterben ist ein Gang zum Leben,</w:t>
      </w:r>
      <w:r>
        <w:br/>
        <w:t>Ein Gang dahin, woher ich bin.</w:t>
      </w:r>
      <w:r>
        <w:br/>
        <w:t>Die Welt mag vor dem Tod erbeben:</w:t>
      </w:r>
      <w:r>
        <w:br/>
        <w:t>Mich schreckt er nicht, ich weiß, wohin,</w:t>
      </w:r>
      <w:r>
        <w:br/>
        <w:t>Ich weiß, dass er mich dahin bring,</w:t>
      </w:r>
      <w:r>
        <w:br/>
        <w:t>Wohin mein Heiland sterbend ging.</w:t>
      </w:r>
    </w:p>
    <w:p w14:paraId="074C105A" w14:textId="77777777" w:rsidR="007B5729" w:rsidRDefault="007B5729" w:rsidP="007B5729">
      <w:pPr>
        <w:pStyle w:val="StandardWeb"/>
      </w:pPr>
      <w:r>
        <w:t>2.) Ich weiß, dass Gott auch mir zu Liebe</w:t>
      </w:r>
      <w:r>
        <w:br/>
        <w:t>Den Sohn in diese Welt gesandt.</w:t>
      </w:r>
      <w:r>
        <w:br/>
        <w:t xml:space="preserve">Dass ich auch nicht </w:t>
      </w:r>
      <w:proofErr w:type="spellStart"/>
      <w:r>
        <w:t>zurücke</w:t>
      </w:r>
      <w:proofErr w:type="spellEnd"/>
      <w:r>
        <w:t xml:space="preserve"> bliebe,</w:t>
      </w:r>
      <w:r>
        <w:br/>
      </w:r>
      <w:proofErr w:type="spellStart"/>
      <w:r>
        <w:t>Zurücke</w:t>
      </w:r>
      <w:proofErr w:type="spellEnd"/>
      <w:r>
        <w:t xml:space="preserve"> von dem Vaterland,</w:t>
      </w:r>
      <w:r>
        <w:br/>
        <w:t>Das ohne Jesum nimmermehr</w:t>
      </w:r>
      <w:r>
        <w:br/>
        <w:t>Mein Vaterland geworden wär‘.</w:t>
      </w:r>
    </w:p>
    <w:p w14:paraId="0C1C1036" w14:textId="77777777" w:rsidR="007B5729" w:rsidRDefault="007B5729" w:rsidP="007B5729">
      <w:pPr>
        <w:pStyle w:val="StandardWeb"/>
      </w:pPr>
      <w:r>
        <w:t>3.) Er, weiß ich, hat durch Blut und Wunden,</w:t>
      </w:r>
      <w:r>
        <w:br/>
        <w:t>Durch schweren Todeskampf die Bahn,</w:t>
      </w:r>
      <w:r>
        <w:br/>
        <w:t>Die Wege zu dem Leben funden.</w:t>
      </w:r>
      <w:r>
        <w:br/>
        <w:t>Er ging auch selber mir voran</w:t>
      </w:r>
      <w:r>
        <w:br/>
        <w:t>Und sandte mir den Heil’gen Geist,</w:t>
      </w:r>
      <w:r>
        <w:br/>
        <w:t>Der auch im Tod ein Tröster heißt.</w:t>
      </w:r>
    </w:p>
    <w:p w14:paraId="2BA68DFB" w14:textId="77777777" w:rsidR="007B5729" w:rsidRDefault="007B5729" w:rsidP="007B5729">
      <w:pPr>
        <w:pStyle w:val="StandardWeb"/>
      </w:pPr>
      <w:r>
        <w:t>4.) Wer will den Trost im Tod mir rauben,</w:t>
      </w:r>
      <w:r>
        <w:br/>
        <w:t>Den dieses Trösters Mund mir spricht?</w:t>
      </w:r>
      <w:r>
        <w:br/>
        <w:t>er selbst versiegelt meinen Glauben,</w:t>
      </w:r>
      <w:r>
        <w:br/>
        <w:t>So komm ich gar nicht in’s Gericht.</w:t>
      </w:r>
      <w:r>
        <w:br/>
        <w:t>Er zieht mir an das Ehrenkleid</w:t>
      </w:r>
      <w:r>
        <w:br/>
        <w:t>Der Unschuld und Gerechtigkeit.</w:t>
      </w:r>
    </w:p>
    <w:p w14:paraId="2FA1B006" w14:textId="77777777" w:rsidR="007B5729" w:rsidRDefault="007B5729" w:rsidP="007B5729">
      <w:pPr>
        <w:pStyle w:val="StandardWeb"/>
      </w:pPr>
      <w:r>
        <w:t>5.) Des Satans Recht ist ganz vernichtet.</w:t>
      </w:r>
      <w:r>
        <w:br/>
        <w:t>Mein Lebensrecht ist offenbar.</w:t>
      </w:r>
      <w:r>
        <w:br/>
        <w:t>Der Fürst der Welt wird nun gerichtet</w:t>
      </w:r>
      <w:r>
        <w:br/>
        <w:t>und mit ihm, was ihm dienstbar war.</w:t>
      </w:r>
      <w:r>
        <w:br/>
        <w:t>Für mich ist lauter Seligkeit</w:t>
      </w:r>
      <w:r>
        <w:br/>
        <w:t xml:space="preserve">Von Jesu Christo dort </w:t>
      </w:r>
      <w:proofErr w:type="spellStart"/>
      <w:r>
        <w:t>bereit’t</w:t>
      </w:r>
      <w:proofErr w:type="spellEnd"/>
      <w:r>
        <w:t>.</w:t>
      </w:r>
    </w:p>
    <w:p w14:paraId="68EAA7D9" w14:textId="77777777" w:rsidR="007B5729" w:rsidRDefault="007B5729" w:rsidP="007B5729">
      <w:pPr>
        <w:pStyle w:val="StandardWeb"/>
      </w:pPr>
      <w:r>
        <w:t>6.) Was wir davon hienieden wissen,</w:t>
      </w:r>
      <w:r>
        <w:br/>
        <w:t>Ist wenig und doch lässt der Geist</w:t>
      </w:r>
      <w:r>
        <w:br/>
        <w:t>Uns einen Vorschmack oft genießen</w:t>
      </w:r>
      <w:r>
        <w:br/>
        <w:t>Von dem, was noch zukünftig heißt.</w:t>
      </w:r>
      <w:r>
        <w:br/>
        <w:t>Er nimmt’s aus Jesu reicher Füll‘</w:t>
      </w:r>
      <w:r>
        <w:br/>
        <w:t>Und reicht es dar, wie Jesus will.</w:t>
      </w:r>
    </w:p>
    <w:p w14:paraId="0D362F97" w14:textId="77777777" w:rsidR="007B5729" w:rsidRDefault="007B5729" w:rsidP="007B5729">
      <w:pPr>
        <w:pStyle w:val="StandardWeb"/>
      </w:pPr>
      <w:r>
        <w:t>7.) So lass dir denn an meinem Ende,</w:t>
      </w:r>
      <w:r>
        <w:br/>
        <w:t>Herr, meinen Geist befohlen sein!</w:t>
      </w:r>
      <w:r>
        <w:br/>
        <w:t>Nimm, Jesu, mich in deine Hände!</w:t>
      </w:r>
      <w:r>
        <w:br/>
        <w:t>Sprich, Heil’ger Geist, den Trost mir ein.</w:t>
      </w:r>
      <w:r>
        <w:br/>
        <w:t>Dass ich so wahr zum Vater geh,</w:t>
      </w:r>
      <w:r>
        <w:br/>
        <w:t>Als Jesus ihm zur Rechten steh‘.</w:t>
      </w:r>
    </w:p>
    <w:p w14:paraId="467FFAAC" w14:textId="77777777" w:rsidR="008B0275" w:rsidRDefault="008B0275" w:rsidP="008B0275">
      <w:pPr>
        <w:pStyle w:val="berschrift1"/>
      </w:pPr>
      <w:r>
        <w:rPr>
          <w:rStyle w:val="screen-reader-text"/>
        </w:rPr>
        <w:t>O großer König Jesus Christ</w:t>
      </w:r>
      <w:r>
        <w:t xml:space="preserve"> </w:t>
      </w:r>
    </w:p>
    <w:p w14:paraId="36C06570" w14:textId="77777777" w:rsidR="008B0275" w:rsidRDefault="008B0275" w:rsidP="008B0275">
      <w:pPr>
        <w:pStyle w:val="StandardWeb"/>
      </w:pPr>
      <w:r>
        <w:t>1.) O großer König Jesus Christ,</w:t>
      </w:r>
      <w:r>
        <w:br/>
        <w:t>Der du der Welt Erlöser bist,</w:t>
      </w:r>
      <w:r>
        <w:br/>
        <w:t>Wir bitten um Barmherzigkeit</w:t>
      </w:r>
      <w:r>
        <w:br/>
        <w:t>Und sind zu deinem Lob bereit.</w:t>
      </w:r>
    </w:p>
    <w:p w14:paraId="0E004212" w14:textId="77777777" w:rsidR="008B0275" w:rsidRDefault="008B0275" w:rsidP="008B0275">
      <w:pPr>
        <w:pStyle w:val="StandardWeb"/>
      </w:pPr>
      <w:r>
        <w:t>2.) Preis sei der großen Gnad‘ und Huld,</w:t>
      </w:r>
      <w:r>
        <w:br/>
        <w:t>Dass du die ganze Sündenschuld</w:t>
      </w:r>
      <w:r>
        <w:br/>
        <w:t>Und Strafe, welche wir verdient,</w:t>
      </w:r>
      <w:r>
        <w:br/>
        <w:t>Mit Blut und Wunden ausgesühnt!</w:t>
      </w:r>
    </w:p>
    <w:p w14:paraId="3AF371D9" w14:textId="77777777" w:rsidR="008B0275" w:rsidRDefault="008B0275" w:rsidP="008B0275">
      <w:pPr>
        <w:pStyle w:val="StandardWeb"/>
      </w:pPr>
      <w:r>
        <w:t>3.) Heut‘ stiegst du siegesvoll empor,</w:t>
      </w:r>
      <w:r>
        <w:br/>
        <w:t>Brachst als das ew’ge Licht hervor.</w:t>
      </w:r>
      <w:r>
        <w:br/>
        <w:t>In deines Vaters Herrlichkeit,</w:t>
      </w:r>
      <w:r>
        <w:br/>
        <w:t>Die dein war schon vor aller Zeit.</w:t>
      </w:r>
    </w:p>
    <w:p w14:paraId="28636C59" w14:textId="77777777" w:rsidR="008B0275" w:rsidRDefault="008B0275" w:rsidP="008B0275">
      <w:pPr>
        <w:pStyle w:val="StandardWeb"/>
      </w:pPr>
      <w:r>
        <w:t>4.) Herr Jesu Christ, durch deinen Geist,</w:t>
      </w:r>
      <w:r>
        <w:br/>
        <w:t xml:space="preserve">Der deiner </w:t>
      </w:r>
      <w:proofErr w:type="spellStart"/>
      <w:r>
        <w:t>Gläub’gen</w:t>
      </w:r>
      <w:proofErr w:type="spellEnd"/>
      <w:r>
        <w:t xml:space="preserve"> Tröster heißt,</w:t>
      </w:r>
      <w:r>
        <w:br/>
        <w:t xml:space="preserve">Stärk uns im Glauben und </w:t>
      </w:r>
      <w:proofErr w:type="spellStart"/>
      <w:r>
        <w:t>bewahr</w:t>
      </w:r>
      <w:proofErr w:type="spellEnd"/>
      <w:r>
        <w:t>‘</w:t>
      </w:r>
      <w:r>
        <w:br/>
        <w:t>Darinnen deine Christenschar!</w:t>
      </w:r>
    </w:p>
    <w:p w14:paraId="72CC5BB7" w14:textId="2A0DC155" w:rsidR="007B5729" w:rsidRDefault="007B5729" w:rsidP="007B5729">
      <w:pPr>
        <w:pStyle w:val="berschrift1"/>
      </w:pPr>
      <w:r>
        <w:rPr>
          <w:rStyle w:val="screen-reader-text"/>
        </w:rPr>
        <w:t>O Land, Land, Land, wach auf</w:t>
      </w:r>
      <w:r>
        <w:t xml:space="preserve"> </w:t>
      </w:r>
    </w:p>
    <w:p w14:paraId="6CC2F8B3" w14:textId="77777777" w:rsidR="007B5729" w:rsidRDefault="007B5729" w:rsidP="007B5729">
      <w:pPr>
        <w:pStyle w:val="StandardWeb"/>
      </w:pPr>
      <w:r>
        <w:t>1.) O Land, Land, Land, wach auf,</w:t>
      </w:r>
      <w:r>
        <w:br/>
        <w:t>Es steigt ein groß‘ Geschrei</w:t>
      </w:r>
      <w:r>
        <w:br/>
        <w:t>Von dir zu Gott hinauf,</w:t>
      </w:r>
      <w:r>
        <w:br/>
        <w:t>Ein Ruf von mancherlei</w:t>
      </w:r>
      <w:r>
        <w:br/>
        <w:t>So schwerer und gehäufter Schuld,</w:t>
      </w:r>
      <w:r>
        <w:br/>
        <w:t>Verachtung göttlicher Geduld,</w:t>
      </w:r>
      <w:r>
        <w:br/>
        <w:t>Und dass die Zahl der Frommen</w:t>
      </w:r>
      <w:r>
        <w:br/>
        <w:t>In dir so abgenommen.</w:t>
      </w:r>
    </w:p>
    <w:p w14:paraId="0ECBE1CB" w14:textId="77777777" w:rsidR="007B5729" w:rsidRDefault="007B5729" w:rsidP="007B5729">
      <w:pPr>
        <w:pStyle w:val="StandardWeb"/>
      </w:pPr>
      <w:r>
        <w:t>2.) Meinst du, Gott sehe nicht?</w:t>
      </w:r>
      <w:r>
        <w:br/>
        <w:t>Was hilft dir dieser Wahn,</w:t>
      </w:r>
      <w:r>
        <w:br/>
        <w:t>Wenn er dir zum Gericht</w:t>
      </w:r>
      <w:r>
        <w:br/>
        <w:t>Herniederfahren kann?</w:t>
      </w:r>
      <w:r>
        <w:br/>
        <w:t>Wenn es die Engel Gottes sehn</w:t>
      </w:r>
      <w:r>
        <w:br/>
        <w:t xml:space="preserve">Und was für </w:t>
      </w:r>
      <w:proofErr w:type="spellStart"/>
      <w:r>
        <w:t>Gräu’l</w:t>
      </w:r>
      <w:proofErr w:type="spellEnd"/>
      <w:r>
        <w:t xml:space="preserve"> in dir geschehn,</w:t>
      </w:r>
      <w:r>
        <w:br/>
        <w:t>Den andern heil’gen Scharen</w:t>
      </w:r>
      <w:r>
        <w:br/>
        <w:t>Im Himmel offenbaren?</w:t>
      </w:r>
    </w:p>
    <w:p w14:paraId="3EA1D87A" w14:textId="77777777" w:rsidR="007B5729" w:rsidRDefault="007B5729" w:rsidP="007B5729">
      <w:pPr>
        <w:pStyle w:val="StandardWeb"/>
      </w:pPr>
      <w:r>
        <w:t>3.) Weh dir, wenn du so sehr</w:t>
      </w:r>
      <w:r>
        <w:br/>
        <w:t xml:space="preserve">Verstockt in deiner </w:t>
      </w:r>
      <w:proofErr w:type="spellStart"/>
      <w:r>
        <w:t>Sünd</w:t>
      </w:r>
      <w:proofErr w:type="spellEnd"/>
      <w:r>
        <w:t>‘,</w:t>
      </w:r>
      <w:r>
        <w:br/>
        <w:t>Dass ob dir nimmermehr</w:t>
      </w:r>
      <w:r>
        <w:br/>
        <w:t xml:space="preserve">Im Himmel Freud‘ </w:t>
      </w:r>
      <w:proofErr w:type="spellStart"/>
      <w:r>
        <w:t>entstünd</w:t>
      </w:r>
      <w:proofErr w:type="spellEnd"/>
      <w:r>
        <w:t>‘,</w:t>
      </w:r>
      <w:r>
        <w:br/>
        <w:t xml:space="preserve">Wenn </w:t>
      </w:r>
      <w:proofErr w:type="spellStart"/>
      <w:r>
        <w:t>Hoffahrt</w:t>
      </w:r>
      <w:proofErr w:type="spellEnd"/>
      <w:r>
        <w:t>, Vollauf in der Hand</w:t>
      </w:r>
      <w:r>
        <w:br/>
        <w:t>Bei gutem Frieden in dem Land,</w:t>
      </w:r>
      <w:r>
        <w:br/>
        <w:t xml:space="preserve">Geiz, Wollust </w:t>
      </w:r>
      <w:proofErr w:type="spellStart"/>
      <w:r>
        <w:t>unermessen</w:t>
      </w:r>
      <w:proofErr w:type="spellEnd"/>
      <w:r>
        <w:br/>
        <w:t>Wie Sodom dich besessen.</w:t>
      </w:r>
    </w:p>
    <w:p w14:paraId="61FA8ED8" w14:textId="77777777" w:rsidR="007B5729" w:rsidRDefault="007B5729" w:rsidP="007B5729">
      <w:pPr>
        <w:pStyle w:val="StandardWeb"/>
      </w:pPr>
      <w:r>
        <w:t>4.) Schau deine Schwester an:</w:t>
      </w:r>
      <w:r>
        <w:br/>
        <w:t>So ging es in ihr zu,</w:t>
      </w:r>
      <w:r>
        <w:br/>
        <w:t>Als Gott sie ausgetan,</w:t>
      </w:r>
      <w:r>
        <w:br/>
        <w:t>Was aber machest du?</w:t>
      </w:r>
      <w:r>
        <w:br/>
        <w:t>Du machst sie fromm noch neben dir,</w:t>
      </w:r>
      <w:r>
        <w:br/>
        <w:t>Drum wird an jenem Tag es ihr</w:t>
      </w:r>
      <w:r>
        <w:br/>
        <w:t>Erträglicher ergehen,</w:t>
      </w:r>
      <w:r>
        <w:br/>
        <w:t>Als dir dort wird geschehen!</w:t>
      </w:r>
    </w:p>
    <w:p w14:paraId="6446DC18" w14:textId="77777777" w:rsidR="007B5729" w:rsidRDefault="007B5729" w:rsidP="007B5729">
      <w:pPr>
        <w:pStyle w:val="StandardWeb"/>
      </w:pPr>
      <w:r>
        <w:t>5.) Denn wär‘ in Sodom dies</w:t>
      </w:r>
      <w:r>
        <w:br/>
        <w:t>Durch Jesum Christ geschehen,</w:t>
      </w:r>
      <w:r>
        <w:br/>
        <w:t>Was wir von ihm gewiss</w:t>
      </w:r>
      <w:r>
        <w:br/>
        <w:t>Gehöret und gesehen,</w:t>
      </w:r>
      <w:r>
        <w:br/>
        <w:t>Es hätte drinnen jedermann</w:t>
      </w:r>
      <w:r>
        <w:br/>
        <w:t>In Sack und Asche Buß‘ getan:</w:t>
      </w:r>
      <w:r>
        <w:br/>
        <w:t>Wer ist, der dieses höre</w:t>
      </w:r>
      <w:r>
        <w:br/>
        <w:t>und sich nicht heut‘ bekehre?</w:t>
      </w:r>
    </w:p>
    <w:p w14:paraId="0D766694" w14:textId="77777777" w:rsidR="007B5729" w:rsidRDefault="007B5729" w:rsidP="007B5729">
      <w:pPr>
        <w:pStyle w:val="StandardWeb"/>
      </w:pPr>
      <w:r>
        <w:t>6.) Wer beten darf und kann,</w:t>
      </w:r>
      <w:r>
        <w:br/>
        <w:t>Bleib stehen vor dem Herrn,</w:t>
      </w:r>
      <w:r>
        <w:br/>
        <w:t>Denn sein Gericht bricht an,</w:t>
      </w:r>
      <w:r>
        <w:br/>
        <w:t>Doch strafet er nicht gern.</w:t>
      </w:r>
      <w:r>
        <w:br/>
        <w:t>Sein Herz ist zart und wird vielleicht</w:t>
      </w:r>
      <w:r>
        <w:br/>
        <w:t>Durch Bitten diesmal noch erweicht,</w:t>
      </w:r>
      <w:r>
        <w:br/>
        <w:t>Wenn Fromme sich gesellen</w:t>
      </w:r>
      <w:r>
        <w:br/>
        <w:t>Und vor den Riss sich stellen.</w:t>
      </w:r>
    </w:p>
    <w:p w14:paraId="76555CAF" w14:textId="4FCE4802" w:rsidR="007B5729" w:rsidRDefault="007B5729" w:rsidP="007B5729">
      <w:pPr>
        <w:pStyle w:val="berschrift1"/>
      </w:pPr>
      <w:r>
        <w:rPr>
          <w:rStyle w:val="screen-reader-text"/>
        </w:rPr>
        <w:t>O Leben aller Heiligen</w:t>
      </w:r>
      <w:r>
        <w:t xml:space="preserve"> </w:t>
      </w:r>
    </w:p>
    <w:p w14:paraId="1F08B137" w14:textId="77777777" w:rsidR="007B5729" w:rsidRDefault="007B5729" w:rsidP="007B5729">
      <w:pPr>
        <w:pStyle w:val="StandardWeb"/>
      </w:pPr>
      <w:r>
        <w:t>1.) O Leben aller Heiligen,</w:t>
      </w:r>
      <w:r>
        <w:br/>
        <w:t>Der Engel Lust und Zier,</w:t>
      </w:r>
      <w:r>
        <w:br/>
        <w:t>Du Leben deiner Gläubigen!</w:t>
      </w:r>
      <w:r>
        <w:br/>
        <w:t>Der du dein Leben hier</w:t>
      </w:r>
      <w:r>
        <w:br/>
        <w:t>Für uns gegeben in den Tod</w:t>
      </w:r>
      <w:r>
        <w:br/>
        <w:t>Und durch dein Blut und Wunden</w:t>
      </w:r>
      <w:r>
        <w:br/>
        <w:t>Den, der des Todes Macht gehabt,</w:t>
      </w:r>
      <w:r>
        <w:br/>
        <w:t>Den Teufel überwunden!</w:t>
      </w:r>
    </w:p>
    <w:p w14:paraId="2B834367" w14:textId="77777777" w:rsidR="007B5729" w:rsidRDefault="007B5729" w:rsidP="007B5729">
      <w:pPr>
        <w:pStyle w:val="StandardWeb"/>
      </w:pPr>
      <w:r>
        <w:t>2.) Wir freun uns über deinen Sieg,</w:t>
      </w:r>
      <w:r>
        <w:br/>
        <w:t>In christlicher Gemein‘.</w:t>
      </w:r>
      <w:r>
        <w:br/>
        <w:t>Lass uns, dadurch im Kampf gestärkt,</w:t>
      </w:r>
      <w:r>
        <w:br/>
        <w:t>Auch Überwinder sein!</w:t>
      </w:r>
      <w:r>
        <w:br/>
        <w:t>Mach diese Zeit, darinnen wir</w:t>
      </w:r>
      <w:r>
        <w:br/>
        <w:t>Vom Tod des Lammes sagen</w:t>
      </w:r>
      <w:r>
        <w:br/>
        <w:t>Und unser Osterfest begehn,</w:t>
      </w:r>
      <w:r>
        <w:br/>
        <w:t>Zu lauter Gnadentagen!</w:t>
      </w:r>
    </w:p>
    <w:p w14:paraId="65BD97A3" w14:textId="77777777" w:rsidR="007B5729" w:rsidRDefault="007B5729" w:rsidP="007B5729">
      <w:pPr>
        <w:pStyle w:val="StandardWeb"/>
      </w:pPr>
      <w:r>
        <w:t>3.) Dies ist des Osterlammes Fest,</w:t>
      </w:r>
      <w:r>
        <w:br/>
        <w:t>Des Lamms vom neuen Bund,</w:t>
      </w:r>
      <w:r>
        <w:br/>
        <w:t>Das an dem Kreuz geschlachtet ward</w:t>
      </w:r>
      <w:r>
        <w:br/>
        <w:t xml:space="preserve">Und von dem Tod </w:t>
      </w:r>
      <w:proofErr w:type="spellStart"/>
      <w:r>
        <w:t>erstund</w:t>
      </w:r>
      <w:proofErr w:type="spellEnd"/>
      <w:r>
        <w:t>.</w:t>
      </w:r>
      <w:r>
        <w:br/>
        <w:t>In seinem Leib, darin er starb,</w:t>
      </w:r>
      <w:r>
        <w:br/>
        <w:t>Den Gott so schützt und ehrte,</w:t>
      </w:r>
      <w:r>
        <w:br/>
        <w:t>Dass er ihn über alle Pracht</w:t>
      </w:r>
      <w:r>
        <w:br/>
        <w:t>Der Himmel hoch verklärte.</w:t>
      </w:r>
    </w:p>
    <w:p w14:paraId="356F4486" w14:textId="77777777" w:rsidR="007B5729" w:rsidRDefault="007B5729" w:rsidP="007B5729">
      <w:pPr>
        <w:pStyle w:val="StandardWeb"/>
      </w:pPr>
      <w:r>
        <w:t>4.) Herr, richte unser Herz zu dir</w:t>
      </w:r>
      <w:r>
        <w:br/>
        <w:t>Hinauf noch in der Zeit,</w:t>
      </w:r>
      <w:r>
        <w:br/>
        <w:t>Dass, wenn du einmal kommen wirst</w:t>
      </w:r>
      <w:r>
        <w:br/>
        <w:t>In deiner Herrlichkeit,</w:t>
      </w:r>
      <w:r>
        <w:br/>
        <w:t>Wir unter der verfluchten Schar</w:t>
      </w:r>
      <w:r>
        <w:br/>
        <w:t>Nicht stehn zu deiner Linken</w:t>
      </w:r>
      <w:r>
        <w:br/>
        <w:t>Und, wenn wir wieder auferstehn</w:t>
      </w:r>
      <w:r>
        <w:br/>
        <w:t>Nicht in den Abgrund sinken!</w:t>
      </w:r>
    </w:p>
    <w:p w14:paraId="70AD5720" w14:textId="77777777" w:rsidR="008B0275" w:rsidRDefault="008B0275" w:rsidP="008B0275">
      <w:pPr>
        <w:pStyle w:val="berschrift1"/>
      </w:pPr>
      <w:r>
        <w:rPr>
          <w:rStyle w:val="screen-reader-text"/>
        </w:rPr>
        <w:t>O wunderbarer Gott</w:t>
      </w:r>
      <w:r>
        <w:t xml:space="preserve"> </w:t>
      </w:r>
    </w:p>
    <w:p w14:paraId="44F45645" w14:textId="77777777" w:rsidR="008B0275" w:rsidRDefault="008B0275" w:rsidP="008B0275">
      <w:pPr>
        <w:pStyle w:val="StandardWeb"/>
      </w:pPr>
      <w:r>
        <w:t>1.) O wunderbarer Gott,</w:t>
      </w:r>
      <w:r>
        <w:br/>
        <w:t>Wie du der Wundersame,</w:t>
      </w:r>
      <w:r>
        <w:br/>
        <w:t>So ist dein Wunderweg,</w:t>
      </w:r>
      <w:r>
        <w:br/>
        <w:t>Dein wunderbarer Name.</w:t>
      </w:r>
      <w:r>
        <w:br/>
        <w:t xml:space="preserve">Bis auf den </w:t>
      </w:r>
      <w:proofErr w:type="spellStart"/>
      <w:r>
        <w:t>heut’gen</w:t>
      </w:r>
      <w:proofErr w:type="spellEnd"/>
      <w:r>
        <w:t xml:space="preserve"> Tag,</w:t>
      </w:r>
      <w:r>
        <w:br/>
        <w:t>Von meiner Jugend an,</w:t>
      </w:r>
      <w:r>
        <w:br/>
        <w:t>Hast du der Wunder viel</w:t>
      </w:r>
      <w:r>
        <w:br/>
        <w:t>An deinem Knecht getan!</w:t>
      </w:r>
    </w:p>
    <w:p w14:paraId="6C9E616A" w14:textId="77777777" w:rsidR="008B0275" w:rsidRDefault="008B0275" w:rsidP="008B0275">
      <w:pPr>
        <w:pStyle w:val="StandardWeb"/>
      </w:pPr>
      <w:r>
        <w:t>2.) Mit höchstem, weisem Rat</w:t>
      </w:r>
      <w:r>
        <w:br/>
        <w:t>Vollführst du deine Taten,</w:t>
      </w:r>
      <w:r>
        <w:br/>
        <w:t>Wie treu, wie väterlich</w:t>
      </w:r>
      <w:r>
        <w:br/>
        <w:t>Hast du mich stets beraten!</w:t>
      </w:r>
      <w:r>
        <w:br/>
        <w:t>Wenn aller Rat gefehlt,</w:t>
      </w:r>
      <w:r>
        <w:br/>
        <w:t>So hat’s dein Rat bedacht,</w:t>
      </w:r>
      <w:r>
        <w:br/>
        <w:t>Dein Rat hat alles wohl</w:t>
      </w:r>
      <w:r>
        <w:br/>
        <w:t>Und mir zum Heil gemacht!</w:t>
      </w:r>
    </w:p>
    <w:p w14:paraId="130C233C" w14:textId="77777777" w:rsidR="008B0275" w:rsidRDefault="008B0275" w:rsidP="008B0275">
      <w:pPr>
        <w:pStyle w:val="StandardWeb"/>
      </w:pPr>
      <w:r>
        <w:t>3.) Wo, da ich nichts an mir,</w:t>
      </w:r>
      <w:r>
        <w:br/>
        <w:t xml:space="preserve">Als lauter </w:t>
      </w:r>
      <w:proofErr w:type="spellStart"/>
      <w:r>
        <w:t>Unmacht</w:t>
      </w:r>
      <w:proofErr w:type="spellEnd"/>
      <w:r>
        <w:t xml:space="preserve"> merke,</w:t>
      </w:r>
      <w:r>
        <w:br/>
        <w:t>Wo hätt‘ ich eine Kraft</w:t>
      </w:r>
      <w:r>
        <w:br/>
        <w:t>Zu dem geringsten Werke?</w:t>
      </w:r>
      <w:r>
        <w:br/>
        <w:t>Du aber, der bisher</w:t>
      </w:r>
      <w:r>
        <w:br/>
        <w:t>Mir Stärk‘ und Kraft verlieh</w:t>
      </w:r>
      <w:r>
        <w:br/>
        <w:t>Und deine starke Hand,</w:t>
      </w:r>
      <w:r>
        <w:br/>
        <w:t>Sei meine Kraft auch hie!</w:t>
      </w:r>
    </w:p>
    <w:p w14:paraId="53B074DC" w14:textId="77777777" w:rsidR="008B0275" w:rsidRDefault="008B0275" w:rsidP="008B0275">
      <w:pPr>
        <w:pStyle w:val="StandardWeb"/>
      </w:pPr>
      <w:r>
        <w:t>4.) Mit deinem Heldenarm</w:t>
      </w:r>
      <w:r>
        <w:br/>
        <w:t>Hast du mich stets getragen,</w:t>
      </w:r>
      <w:r>
        <w:br/>
        <w:t>Bei deiner Heldenhand</w:t>
      </w:r>
      <w:r>
        <w:br/>
        <w:t>Darf ich noch nicht verzagen.</w:t>
      </w:r>
      <w:r>
        <w:br/>
        <w:t>Dein ist der Sieg, o Held,</w:t>
      </w:r>
      <w:r>
        <w:br/>
        <w:t>Dein ist der Ruhm allein.</w:t>
      </w:r>
      <w:r>
        <w:br/>
        <w:t>Du aller Fürsten Fürst,</w:t>
      </w:r>
      <w:r>
        <w:br/>
        <w:t>zieh mit mir aus und ein!</w:t>
      </w:r>
    </w:p>
    <w:p w14:paraId="33800160" w14:textId="77777777" w:rsidR="008B0275" w:rsidRDefault="008B0275" w:rsidP="008B0275">
      <w:pPr>
        <w:pStyle w:val="StandardWeb"/>
      </w:pPr>
      <w:r>
        <w:t>5.) O ewig’s Vaterherz!</w:t>
      </w:r>
      <w:r>
        <w:br/>
        <w:t>Mir ewig wohl gewogen,</w:t>
      </w:r>
      <w:r>
        <w:br/>
        <w:t>Wie hast du mich geliebt,</w:t>
      </w:r>
      <w:r>
        <w:br/>
        <w:t>Wie hast du mich gezogen!</w:t>
      </w:r>
      <w:r>
        <w:br/>
        <w:t>Mein in die Eitelkeit</w:t>
      </w:r>
      <w:r>
        <w:br/>
      </w:r>
      <w:proofErr w:type="spellStart"/>
      <w:r>
        <w:t>Zerstreuetes</w:t>
      </w:r>
      <w:proofErr w:type="spellEnd"/>
      <w:r>
        <w:t xml:space="preserve"> Gemüt</w:t>
      </w:r>
      <w:r>
        <w:br/>
        <w:t>Zu dir, zu dir gelenkt,</w:t>
      </w:r>
      <w:r>
        <w:br/>
        <w:t>Aus lauter Gnad‘ und Güt‘!</w:t>
      </w:r>
    </w:p>
    <w:p w14:paraId="50C19777" w14:textId="77777777" w:rsidR="008B0275" w:rsidRDefault="008B0275" w:rsidP="008B0275">
      <w:pPr>
        <w:pStyle w:val="StandardWeb"/>
      </w:pPr>
      <w:r>
        <w:t>6.) Ja, großer Friedefürst!</w:t>
      </w:r>
      <w:r>
        <w:br/>
        <w:t>Durch deine Friedenshände,</w:t>
      </w:r>
      <w:r>
        <w:br/>
        <w:t>Durch deinen Friedensgeist</w:t>
      </w:r>
      <w:r>
        <w:br/>
        <w:t>Mach allem Streit ein Ende!</w:t>
      </w:r>
      <w:r>
        <w:br/>
        <w:t>Zieh mich mit deinem Geist</w:t>
      </w:r>
      <w:r>
        <w:br/>
        <w:t>Zu jedem Werke an</w:t>
      </w:r>
      <w:r>
        <w:br/>
        <w:t>Und steck auf deinen Stuhl</w:t>
      </w:r>
      <w:r>
        <w:br/>
        <w:t xml:space="preserve">Die Siegs- und </w:t>
      </w:r>
      <w:proofErr w:type="spellStart"/>
      <w:r>
        <w:t>Friedensfahn</w:t>
      </w:r>
      <w:proofErr w:type="spellEnd"/>
      <w:r>
        <w:t>‘!</w:t>
      </w:r>
    </w:p>
    <w:p w14:paraId="622DDB6C" w14:textId="77777777" w:rsidR="008B0275" w:rsidRDefault="008B0275" w:rsidP="008B0275">
      <w:pPr>
        <w:pStyle w:val="berschrift1"/>
      </w:pPr>
      <w:r>
        <w:rPr>
          <w:rStyle w:val="screen-reader-text"/>
        </w:rPr>
        <w:t>Segnet uns, zu guter Letzt</w:t>
      </w:r>
      <w:r>
        <w:t xml:space="preserve"> </w:t>
      </w:r>
    </w:p>
    <w:p w14:paraId="1447ACC2" w14:textId="77777777" w:rsidR="008B0275" w:rsidRDefault="008B0275" w:rsidP="008B0275">
      <w:pPr>
        <w:pStyle w:val="StandardWeb"/>
      </w:pPr>
      <w:r>
        <w:t>1.) Segnet uns, zu guter Letzt</w:t>
      </w:r>
      <w:r>
        <w:br/>
        <w:t>Auch noch dieses Jahres Ende.</w:t>
      </w:r>
      <w:r>
        <w:br/>
        <w:t>Segnet künftig, segnet jetzt,</w:t>
      </w:r>
      <w:r>
        <w:br/>
        <w:t>O, ihr treuen Jesus-Hände.</w:t>
      </w:r>
      <w:r>
        <w:br/>
        <w:t>Segnet, dass an Leib und Seele</w:t>
      </w:r>
      <w:r>
        <w:br/>
        <w:t>Niemand etwas Gutes fehle.</w:t>
      </w:r>
    </w:p>
    <w:p w14:paraId="1CBB3EE2" w14:textId="77777777" w:rsidR="008B0275" w:rsidRDefault="008B0275" w:rsidP="008B0275">
      <w:pPr>
        <w:pStyle w:val="StandardWeb"/>
      </w:pPr>
      <w:r>
        <w:t>2.) Helft, so wir gefallen sind,</w:t>
      </w:r>
      <w:r>
        <w:br/>
        <w:t>Helft uns wieder aufzustehen.</w:t>
      </w:r>
      <w:r>
        <w:br/>
        <w:t>Lehrt uns treulich und geschwind</w:t>
      </w:r>
      <w:r>
        <w:br/>
        <w:t>In den Wegen Jesu gehen,</w:t>
      </w:r>
      <w:r>
        <w:br/>
        <w:t>Dass an Weisheit, Gnad‘ und Segen</w:t>
      </w:r>
      <w:r>
        <w:br/>
        <w:t>Wir auch täglich wachsen mögen.</w:t>
      </w:r>
    </w:p>
    <w:p w14:paraId="5668249D" w14:textId="77777777" w:rsidR="008B0275" w:rsidRDefault="008B0275" w:rsidP="008B0275">
      <w:pPr>
        <w:pStyle w:val="StandardWeb"/>
      </w:pPr>
      <w:r>
        <w:t>3.) Ja, versiegelt dieses noch,</w:t>
      </w:r>
      <w:r>
        <w:br/>
        <w:t>O, ihr treuen Jesus-Hände,</w:t>
      </w:r>
      <w:r>
        <w:br/>
        <w:t>Am Beschluss des Jahres doch,</w:t>
      </w:r>
      <w:r>
        <w:br/>
        <w:t>Dass wir alle bis ans Ende</w:t>
      </w:r>
      <w:r>
        <w:br/>
        <w:t>Glauben immer fester fassen,</w:t>
      </w:r>
      <w:r>
        <w:br/>
        <w:t>Nichts von ihm uns trennen lassen.</w:t>
      </w:r>
    </w:p>
    <w:p w14:paraId="5B578F1D" w14:textId="77777777" w:rsidR="008B0275" w:rsidRDefault="008B0275" w:rsidP="008B0275">
      <w:pPr>
        <w:pStyle w:val="berschrift1"/>
      </w:pPr>
      <w:r>
        <w:rPr>
          <w:rStyle w:val="screen-reader-text"/>
        </w:rPr>
        <w:t>Seht mit Augen, hört mit Ohren</w:t>
      </w:r>
      <w:r>
        <w:t xml:space="preserve"> </w:t>
      </w:r>
    </w:p>
    <w:p w14:paraId="491A22AD" w14:textId="77777777" w:rsidR="008B0275" w:rsidRDefault="008B0275" w:rsidP="008B0275">
      <w:pPr>
        <w:pStyle w:val="StandardWeb"/>
      </w:pPr>
      <w:r>
        <w:t>1.) Seht mit Augen, hört mit Ohren:</w:t>
      </w:r>
      <w:r>
        <w:br/>
        <w:t>Der Verheißene des Herrn,</w:t>
      </w:r>
      <w:r>
        <w:br/>
        <w:t>Jesus ist zur Welt geboren!</w:t>
      </w:r>
      <w:r>
        <w:br/>
        <w:t>Seht, der helle Jakobsstern</w:t>
      </w:r>
      <w:r>
        <w:br/>
        <w:t>Ist den Sündern aufgegangen.</w:t>
      </w:r>
      <w:r>
        <w:br/>
        <w:t>Die ihn suchen mit Verlangen,</w:t>
      </w:r>
      <w:r>
        <w:br/>
        <w:t>Denen zeiget er sich gern.</w:t>
      </w:r>
    </w:p>
    <w:p w14:paraId="0AB12A35" w14:textId="77777777" w:rsidR="008B0275" w:rsidRDefault="008B0275" w:rsidP="008B0275">
      <w:pPr>
        <w:pStyle w:val="StandardWeb"/>
      </w:pPr>
      <w:r>
        <w:t>2.) Heut‘ an diesem Gnadentage</w:t>
      </w:r>
      <w:r>
        <w:br/>
        <w:t>Ist die allerhöchste Zeit,</w:t>
      </w:r>
      <w:r>
        <w:br/>
        <w:t>Dass man: ‚Wo ist Jesus?‘ frage,</w:t>
      </w:r>
      <w:r>
        <w:br/>
        <w:t>Kommet alle, kommet heut‘!</w:t>
      </w:r>
      <w:r>
        <w:br/>
        <w:t>Keines bleibe doch dahinten,</w:t>
      </w:r>
      <w:r>
        <w:br/>
        <w:t>Lasst uns suchen, bis wir finden,</w:t>
      </w:r>
      <w:r>
        <w:br/>
        <w:t>Bis sein Antlitz uns erfreut!</w:t>
      </w:r>
    </w:p>
    <w:p w14:paraId="49ACE12F" w14:textId="77777777" w:rsidR="008B0275" w:rsidRDefault="008B0275" w:rsidP="008B0275">
      <w:pPr>
        <w:pStyle w:val="StandardWeb"/>
      </w:pPr>
      <w:r>
        <w:t>3.) Wo man diesen Christ nicht ehret,</w:t>
      </w:r>
      <w:r>
        <w:br/>
        <w:t>Seinem Kommen widerspricht,</w:t>
      </w:r>
      <w:r>
        <w:br/>
        <w:t>Seinen Namen nicht gern höret,</w:t>
      </w:r>
      <w:r>
        <w:br/>
        <w:t>Da, da finden wir ihn nicht,</w:t>
      </w:r>
      <w:r>
        <w:br/>
        <w:t>Auch nicht in Herodis Hause,</w:t>
      </w:r>
      <w:r>
        <w:br/>
        <w:t>In dem Hof- und Weltgebrause,</w:t>
      </w:r>
      <w:r>
        <w:br/>
        <w:t xml:space="preserve">Noch in </w:t>
      </w:r>
      <w:proofErr w:type="spellStart"/>
      <w:r>
        <w:t>eig’ner</w:t>
      </w:r>
      <w:proofErr w:type="spellEnd"/>
      <w:r>
        <w:t xml:space="preserve"> Weisheit Licht.</w:t>
      </w:r>
    </w:p>
    <w:p w14:paraId="0847AF2E" w14:textId="77777777" w:rsidR="008B0275" w:rsidRDefault="008B0275" w:rsidP="008B0275">
      <w:pPr>
        <w:pStyle w:val="StandardWeb"/>
      </w:pPr>
      <w:r>
        <w:t>4.) Bei den Edlen, bei den Weisen</w:t>
      </w:r>
      <w:r>
        <w:br/>
        <w:t>Trifft man Jesum wenig an,</w:t>
      </w:r>
      <w:r>
        <w:br/>
        <w:t>Auch die ‚Schriftgelehrte‘ heißen,</w:t>
      </w:r>
      <w:r>
        <w:br/>
        <w:t>Wissen öfters wohl die Bahn,</w:t>
      </w:r>
      <w:r>
        <w:br/>
        <w:t>Wo er nach der Schrift zu finden,</w:t>
      </w:r>
      <w:r>
        <w:br/>
        <w:t>Bleiben aber selbst dahinten,</w:t>
      </w:r>
      <w:r>
        <w:br/>
        <w:t xml:space="preserve">Schwören nicht zu seiner </w:t>
      </w:r>
      <w:proofErr w:type="spellStart"/>
      <w:r>
        <w:t>Fahn</w:t>
      </w:r>
      <w:proofErr w:type="spellEnd"/>
      <w:r>
        <w:t>‘.</w:t>
      </w:r>
    </w:p>
    <w:p w14:paraId="411828CA" w14:textId="77777777" w:rsidR="008B0275" w:rsidRDefault="008B0275" w:rsidP="008B0275">
      <w:pPr>
        <w:pStyle w:val="StandardWeb"/>
      </w:pPr>
      <w:r>
        <w:t>5.) Nur ein ganz geringer Orden</w:t>
      </w:r>
      <w:r>
        <w:br/>
        <w:t>Derer, welche arm an Geist,</w:t>
      </w:r>
      <w:r>
        <w:br/>
        <w:t>An Vernunft und Klugheit worden,</w:t>
      </w:r>
      <w:r>
        <w:br/>
        <w:t>Die die Schrift als Weise preist,</w:t>
      </w:r>
      <w:r>
        <w:br/>
        <w:t xml:space="preserve">Die </w:t>
      </w:r>
      <w:proofErr w:type="spellStart"/>
      <w:r>
        <w:t>geh’n</w:t>
      </w:r>
      <w:proofErr w:type="spellEnd"/>
      <w:r>
        <w:t xml:space="preserve"> aus vom Vaterlande,</w:t>
      </w:r>
      <w:r>
        <w:br/>
        <w:t>Achten weder Schmach noch Schande,</w:t>
      </w:r>
      <w:r>
        <w:br/>
        <w:t>Suchen den, der Jesus heißt.</w:t>
      </w:r>
    </w:p>
    <w:p w14:paraId="56E1A63F" w14:textId="77777777" w:rsidR="008B0275" w:rsidRDefault="008B0275" w:rsidP="008B0275">
      <w:pPr>
        <w:pStyle w:val="StandardWeb"/>
      </w:pPr>
      <w:r>
        <w:t>6.) Suchen ihn beim hellen Scheine</w:t>
      </w:r>
      <w:r>
        <w:br/>
        <w:t>Seines Worts mit großem Fleiß,</w:t>
      </w:r>
      <w:r>
        <w:br/>
        <w:t>Suchen ihn bei der Gemeinde,</w:t>
      </w:r>
      <w:r>
        <w:br/>
        <w:t>Die von ihm zu sagen weiß,</w:t>
      </w:r>
      <w:r>
        <w:br/>
        <w:t>Suchen ihn in Stall und Krippen,</w:t>
      </w:r>
      <w:r>
        <w:br/>
        <w:t>Ehren ihn mit Herz und Lippen,</w:t>
      </w:r>
      <w:r>
        <w:br/>
        <w:t>Geben seinem Namen Preis.</w:t>
      </w:r>
    </w:p>
    <w:p w14:paraId="29B3A910" w14:textId="77777777" w:rsidR="008B0275" w:rsidRDefault="008B0275" w:rsidP="008B0275">
      <w:pPr>
        <w:pStyle w:val="StandardWeb"/>
      </w:pPr>
      <w:r>
        <w:t>7.) Nun, so kommt und lasst uns eilen,</w:t>
      </w:r>
      <w:r>
        <w:br/>
        <w:t>Seelen, kommt, den heil’gen Christ</w:t>
      </w:r>
      <w:r>
        <w:br/>
        <w:t>Aufzusuchen ohn‘ Verweilen,</w:t>
      </w:r>
      <w:r>
        <w:br/>
        <w:t>Da, wo er zu finden ist,</w:t>
      </w:r>
      <w:r>
        <w:br/>
        <w:t>Bei des Kreuzeswortes Strahlen,</w:t>
      </w:r>
      <w:r>
        <w:br/>
        <w:t xml:space="preserve">Bei dem Licht der </w:t>
      </w:r>
      <w:proofErr w:type="spellStart"/>
      <w:r>
        <w:t>Wundenmalen</w:t>
      </w:r>
      <w:proofErr w:type="spellEnd"/>
      <w:r>
        <w:br/>
        <w:t>Wird das Gotteslamm geküsst.</w:t>
      </w:r>
    </w:p>
    <w:p w14:paraId="678FB2AD" w14:textId="77777777" w:rsidR="007B5729" w:rsidRDefault="007B5729" w:rsidP="007B5729">
      <w:pPr>
        <w:pStyle w:val="berschrift1"/>
      </w:pPr>
      <w:r>
        <w:rPr>
          <w:rStyle w:val="screen-reader-text"/>
        </w:rPr>
        <w:t>Was ist dem Volk der Christenheit</w:t>
      </w:r>
      <w:r>
        <w:t xml:space="preserve"> </w:t>
      </w:r>
    </w:p>
    <w:p w14:paraId="0EC69734" w14:textId="77777777" w:rsidR="007B5729" w:rsidRDefault="007B5729" w:rsidP="007B5729">
      <w:pPr>
        <w:pStyle w:val="StandardWeb"/>
      </w:pPr>
      <w:r>
        <w:t>1.) Was ist dem Volk der Christenheit,</w:t>
      </w:r>
      <w:r>
        <w:br/>
        <w:t>Den armen, kleine Leuten heut‘?</w:t>
      </w:r>
      <w:r>
        <w:br/>
        <w:t>Was singen sie und jauchzen so?</w:t>
      </w:r>
      <w:r>
        <w:br/>
        <w:t>Worüber sind sie nur so froh?</w:t>
      </w:r>
    </w:p>
    <w:p w14:paraId="73A35F22" w14:textId="77777777" w:rsidR="007B5729" w:rsidRDefault="007B5729" w:rsidP="007B5729">
      <w:pPr>
        <w:pStyle w:val="StandardWeb"/>
      </w:pPr>
      <w:r>
        <w:t>2.) Was schließen sie für einen Kranz</w:t>
      </w:r>
      <w:r>
        <w:br/>
        <w:t>Um einen Menschen ohne Glanz,</w:t>
      </w:r>
      <w:r>
        <w:br/>
        <w:t>Den dort ein Eselsfüllen trägt?</w:t>
      </w:r>
      <w:r>
        <w:br/>
        <w:t>Worüber sind sie so bewegt?</w:t>
      </w:r>
    </w:p>
    <w:p w14:paraId="5D8592DC" w14:textId="77777777" w:rsidR="007B5729" w:rsidRDefault="007B5729" w:rsidP="007B5729">
      <w:pPr>
        <w:pStyle w:val="StandardWeb"/>
      </w:pPr>
      <w:r>
        <w:t>3.) das ist der hochgelobte Mann,</w:t>
      </w:r>
      <w:r>
        <w:br/>
        <w:t>Von dem die Schrift uns kund getan,</w:t>
      </w:r>
      <w:r>
        <w:br/>
        <w:t>Dass er der König heißen soll‘,</w:t>
      </w:r>
      <w:r>
        <w:br/>
        <w:t xml:space="preserve">Der ohne Prangen kommen </w:t>
      </w:r>
      <w:proofErr w:type="spellStart"/>
      <w:r>
        <w:t>woll</w:t>
      </w:r>
      <w:proofErr w:type="spellEnd"/>
      <w:r>
        <w:t>‘.</w:t>
      </w:r>
    </w:p>
    <w:p w14:paraId="685FF755" w14:textId="77777777" w:rsidR="007B5729" w:rsidRDefault="007B5729" w:rsidP="007B5729">
      <w:pPr>
        <w:pStyle w:val="StandardWeb"/>
      </w:pPr>
      <w:r>
        <w:t>4.) So zeuget der Propheten Mund:</w:t>
      </w:r>
      <w:r>
        <w:br/>
        <w:t>Macht es der Tochter Zion kund,</w:t>
      </w:r>
      <w:r>
        <w:br/>
        <w:t>Dein König, siehe, kommt zu dir,</w:t>
      </w:r>
      <w:r>
        <w:br/>
        <w:t>Sanftmut ist seiner Krone Zier.</w:t>
      </w:r>
    </w:p>
    <w:p w14:paraId="44A069EB" w14:textId="77777777" w:rsidR="007B5729" w:rsidRDefault="007B5729" w:rsidP="007B5729">
      <w:pPr>
        <w:pStyle w:val="StandardWeb"/>
      </w:pPr>
      <w:r>
        <w:t>5.) Der Weisen und der Edlen Hauf‘</w:t>
      </w:r>
      <w:r>
        <w:br/>
        <w:t>Nimmt ihn in dieser Welt nicht auf.</w:t>
      </w:r>
      <w:r>
        <w:br/>
        <w:t>Ein Häuflein, arm ,gering und klein,</w:t>
      </w:r>
      <w:r>
        <w:br/>
        <w:t>Ruft: Er soll unser König sein!</w:t>
      </w:r>
    </w:p>
    <w:p w14:paraId="590C47BE" w14:textId="77777777" w:rsidR="007B5729" w:rsidRDefault="007B5729" w:rsidP="007B5729">
      <w:pPr>
        <w:pStyle w:val="StandardWeb"/>
      </w:pPr>
      <w:r>
        <w:t>6.) Das ist nun seines Königs froh,</w:t>
      </w:r>
      <w:r>
        <w:br/>
        <w:t>er ist ein König – aber wo?</w:t>
      </w:r>
      <w:r>
        <w:br/>
        <w:t xml:space="preserve">Es spricht der </w:t>
      </w:r>
      <w:proofErr w:type="spellStart"/>
      <w:r>
        <w:t>hochgeborne</w:t>
      </w:r>
      <w:proofErr w:type="spellEnd"/>
      <w:r>
        <w:t xml:space="preserve"> Held:</w:t>
      </w:r>
      <w:r>
        <w:br/>
        <w:t>mein Reich ist nicht von dieser Welt!</w:t>
      </w:r>
    </w:p>
    <w:p w14:paraId="47292907" w14:textId="77777777" w:rsidR="007B5729" w:rsidRDefault="007B5729" w:rsidP="007B5729">
      <w:pPr>
        <w:pStyle w:val="StandardWeb"/>
      </w:pPr>
      <w:r>
        <w:t xml:space="preserve">7.) Ein reich, das nicht in Worten </w:t>
      </w:r>
      <w:proofErr w:type="spellStart"/>
      <w:r>
        <w:t>haft’t</w:t>
      </w:r>
      <w:proofErr w:type="spellEnd"/>
      <w:r>
        <w:t>,</w:t>
      </w:r>
      <w:r>
        <w:br/>
        <w:t>Ein Reich von lauter Gotteskraft,</w:t>
      </w:r>
      <w:r>
        <w:br/>
      </w:r>
      <w:proofErr w:type="spellStart"/>
      <w:r>
        <w:t>Inwändig</w:t>
      </w:r>
      <w:proofErr w:type="spellEnd"/>
      <w:r>
        <w:t xml:space="preserve"> in und unter euch,</w:t>
      </w:r>
      <w:r>
        <w:br/>
        <w:t>Spricht Jesus, ist mein Königreich.</w:t>
      </w:r>
    </w:p>
    <w:p w14:paraId="1117C5B1" w14:textId="77777777" w:rsidR="007B5729" w:rsidRDefault="007B5729" w:rsidP="007B5729">
      <w:pPr>
        <w:pStyle w:val="StandardWeb"/>
      </w:pPr>
      <w:r>
        <w:t>8.) Nicht äußerliche Majestät.</w:t>
      </w:r>
      <w:r>
        <w:br/>
        <w:t>nicht Schein und Schatten, der vergeht,</w:t>
      </w:r>
      <w:r>
        <w:br/>
        <w:t>Nicht, was die Zeit und Tod zerstört,</w:t>
      </w:r>
      <w:r>
        <w:br/>
        <w:t>Noch unter Händen sich verzehrt.</w:t>
      </w:r>
    </w:p>
    <w:p w14:paraId="5807CA1A" w14:textId="77777777" w:rsidR="007B5729" w:rsidRDefault="007B5729" w:rsidP="007B5729">
      <w:pPr>
        <w:pStyle w:val="StandardWeb"/>
      </w:pPr>
      <w:r>
        <w:t>9.) da herrschet erst der heil’ge Christ,</w:t>
      </w:r>
      <w:r>
        <w:br/>
        <w:t>Wenn er im Herzen Meister ist,</w:t>
      </w:r>
      <w:r>
        <w:br/>
        <w:t>Wenn, dass man seinen Willen tät,</w:t>
      </w:r>
      <w:r>
        <w:br/>
        <w:t>Aus wahrem Herzensgrunde geht.</w:t>
      </w:r>
    </w:p>
    <w:p w14:paraId="3DE12721" w14:textId="77777777" w:rsidR="007B5729" w:rsidRDefault="007B5729" w:rsidP="007B5729">
      <w:pPr>
        <w:pStyle w:val="StandardWeb"/>
      </w:pPr>
      <w:r>
        <w:t>10.) O Seelen, Seelen, kommt herbei,</w:t>
      </w:r>
      <w:r>
        <w:br/>
        <w:t>Und schwöret Ihm mit mir auf’s Neu:</w:t>
      </w:r>
      <w:r>
        <w:br/>
        <w:t>Nur Er, nur Er, nur Er allein</w:t>
      </w:r>
      <w:r>
        <w:br/>
        <w:t>Soll unser Haupt und König sein!</w:t>
      </w:r>
    </w:p>
    <w:p w14:paraId="01A6F51C" w14:textId="77777777" w:rsidR="007B5729" w:rsidRDefault="007B5729" w:rsidP="007B5729">
      <w:pPr>
        <w:pStyle w:val="StandardWeb"/>
      </w:pPr>
      <w:r>
        <w:t>11.) Entsaget sei der ganzen Welt,</w:t>
      </w:r>
      <w:r>
        <w:br/>
        <w:t>und was dem König nicht gefällt,</w:t>
      </w:r>
      <w:r>
        <w:br/>
        <w:t xml:space="preserve">Den Teufeln allen und der </w:t>
      </w:r>
      <w:proofErr w:type="spellStart"/>
      <w:r>
        <w:t>Sünd</w:t>
      </w:r>
      <w:proofErr w:type="spellEnd"/>
      <w:r>
        <w:t>‘</w:t>
      </w:r>
      <w:r>
        <w:br/>
        <w:t xml:space="preserve">Sei heut‘ von Neuem </w:t>
      </w:r>
      <w:proofErr w:type="spellStart"/>
      <w:r>
        <w:t>aufgekünd’t</w:t>
      </w:r>
      <w:proofErr w:type="spellEnd"/>
      <w:r>
        <w:t>!</w:t>
      </w:r>
    </w:p>
    <w:p w14:paraId="7D15D7A9" w14:textId="77777777" w:rsidR="007B5729" w:rsidRDefault="007B5729" w:rsidP="007B5729">
      <w:pPr>
        <w:pStyle w:val="StandardWeb"/>
      </w:pPr>
      <w:r>
        <w:t>12.) Du König deiner Christenheit,</w:t>
      </w:r>
      <w:r>
        <w:br/>
        <w:t>Das ist ein teurer, werter Eid.</w:t>
      </w:r>
      <w:r>
        <w:br/>
        <w:t>Du weißt, dass uns die Liebe drung</w:t>
      </w:r>
      <w:r>
        <w:br/>
        <w:t>Zu dieser neuen Huldigung.</w:t>
      </w:r>
    </w:p>
    <w:p w14:paraId="49FF59D8" w14:textId="77777777" w:rsidR="007B5729" w:rsidRDefault="007B5729" w:rsidP="007B5729">
      <w:pPr>
        <w:pStyle w:val="StandardWeb"/>
      </w:pPr>
      <w:r>
        <w:t>13.) Wie ehren deine schöne Schmach</w:t>
      </w:r>
      <w:r>
        <w:br/>
        <w:t>Und folgen deinem Vorbild nach:</w:t>
      </w:r>
      <w:r>
        <w:br/>
        <w:t>Es ist nur eine kurze Zeit,</w:t>
      </w:r>
      <w:r>
        <w:br/>
        <w:t>So kommst du in der Herrlichkeit!</w:t>
      </w:r>
    </w:p>
    <w:p w14:paraId="08A48946" w14:textId="4810590E" w:rsidR="007B5729" w:rsidRDefault="007B5729" w:rsidP="007B5729">
      <w:pPr>
        <w:pStyle w:val="berschrift1"/>
      </w:pPr>
      <w:r>
        <w:rPr>
          <w:rStyle w:val="screen-reader-text"/>
        </w:rPr>
        <w:t>Wir kommen von dem roten Meer</w:t>
      </w:r>
      <w:r>
        <w:t xml:space="preserve"> </w:t>
      </w:r>
    </w:p>
    <w:p w14:paraId="7885BBDD" w14:textId="77777777" w:rsidR="007B5729" w:rsidRDefault="007B5729" w:rsidP="007B5729">
      <w:pPr>
        <w:pStyle w:val="StandardWeb"/>
      </w:pPr>
      <w:r>
        <w:t>1.) Wir kommen von dem roten Meer,</w:t>
      </w:r>
      <w:r>
        <w:br/>
        <w:t>Dem Abendmahl des Lammes her,</w:t>
      </w:r>
      <w:r>
        <w:br/>
        <w:t>In Kleidern, rein und hell und weiß</w:t>
      </w:r>
      <w:r>
        <w:br/>
        <w:t>Und singen Christo Lob und Preis.</w:t>
      </w:r>
    </w:p>
    <w:p w14:paraId="3D84FCEE" w14:textId="77777777" w:rsidR="007B5729" w:rsidRDefault="007B5729" w:rsidP="007B5729">
      <w:pPr>
        <w:pStyle w:val="StandardWeb"/>
      </w:pPr>
      <w:r>
        <w:t>2.) Mit seinem Blut bezeichnen wir</w:t>
      </w:r>
      <w:r>
        <w:br/>
        <w:t>Vor dem Würgengel unsre Tür,</w:t>
      </w:r>
      <w:r>
        <w:br/>
        <w:t>Das hat uns von der Dienstbarkeit</w:t>
      </w:r>
      <w:r>
        <w:br/>
        <w:t>Der Sündensklaverei befreit.</w:t>
      </w:r>
    </w:p>
    <w:p w14:paraId="31E802D0" w14:textId="77777777" w:rsidR="007B5729" w:rsidRDefault="007B5729" w:rsidP="007B5729">
      <w:pPr>
        <w:pStyle w:val="StandardWeb"/>
      </w:pPr>
      <w:r>
        <w:t>3.) Das Fleisch des wahren Osterlamms</w:t>
      </w:r>
      <w:r>
        <w:br/>
        <w:t>Am Holz des harten Kreuzesstamms</w:t>
      </w:r>
      <w:r>
        <w:br/>
        <w:t>Geopfert für die Sünde ist</w:t>
      </w:r>
      <w:r>
        <w:br/>
        <w:t>Der Leib des Herren Jesu Christ.</w:t>
      </w:r>
    </w:p>
    <w:p w14:paraId="2CC0C2ED" w14:textId="77777777" w:rsidR="007B5729" w:rsidRDefault="007B5729" w:rsidP="007B5729">
      <w:pPr>
        <w:pStyle w:val="StandardWeb"/>
      </w:pPr>
      <w:r>
        <w:t xml:space="preserve">4.) O, </w:t>
      </w:r>
      <w:proofErr w:type="spellStart"/>
      <w:r>
        <w:t>würd’ges</w:t>
      </w:r>
      <w:proofErr w:type="spellEnd"/>
      <w:r>
        <w:t xml:space="preserve"> Opfer, dessen Wert</w:t>
      </w:r>
      <w:r>
        <w:br/>
        <w:t>Der Hölle Reich und Schloss zerstört,</w:t>
      </w:r>
      <w:r>
        <w:br/>
        <w:t xml:space="preserve">Das die </w:t>
      </w:r>
      <w:proofErr w:type="spellStart"/>
      <w:r>
        <w:t>gefang’ne</w:t>
      </w:r>
      <w:proofErr w:type="spellEnd"/>
      <w:r>
        <w:t xml:space="preserve"> Schar befreit</w:t>
      </w:r>
      <w:r>
        <w:br/>
        <w:t>Und ew’ge Seligkeit verleiht!</w:t>
      </w:r>
    </w:p>
    <w:p w14:paraId="7A02BE02" w14:textId="77777777" w:rsidR="007B5729" w:rsidRDefault="007B5729" w:rsidP="007B5729">
      <w:pPr>
        <w:pStyle w:val="StandardWeb"/>
      </w:pPr>
      <w:r>
        <w:t>5.) Als Sieger stieg aus seinem Grab</w:t>
      </w:r>
      <w:r>
        <w:br/>
        <w:t>Er in die Hölle selbst hinab</w:t>
      </w:r>
      <w:r>
        <w:br/>
        <w:t>Und band den Satan, schloß darauf</w:t>
      </w:r>
      <w:r>
        <w:br/>
        <w:t>Das Paradies uns wieder auf.</w:t>
      </w:r>
    </w:p>
    <w:p w14:paraId="5640509B" w14:textId="77777777" w:rsidR="007B5729" w:rsidRDefault="007B5729" w:rsidP="007B5729">
      <w:pPr>
        <w:pStyle w:val="StandardWeb"/>
      </w:pPr>
      <w:r>
        <w:t>6.) O, Ursprung aller Seligkeit,</w:t>
      </w:r>
      <w:r>
        <w:br/>
        <w:t>Wir bitten dich zu dieser Zeit</w:t>
      </w:r>
      <w:r>
        <w:br/>
        <w:t>Durch deine Todesangst und Not,</w:t>
      </w:r>
      <w:r>
        <w:br/>
        <w:t>Bewahr uns vor dem ew’gen Tod.</w:t>
      </w:r>
    </w:p>
    <w:p w14:paraId="7C612A23" w14:textId="77777777" w:rsidR="007B5729" w:rsidRDefault="007B5729" w:rsidP="007B5729">
      <w:pPr>
        <w:pStyle w:val="StandardWeb"/>
      </w:pPr>
      <w:r>
        <w:t>7.) Gelobet seist du, Jesu Christ,</w:t>
      </w:r>
      <w:r>
        <w:br/>
        <w:t>Der du vom Tod erstanden bist!</w:t>
      </w:r>
      <w:r>
        <w:br/>
        <w:t>Ja, Gott der Vater, Sohn und Geist</w:t>
      </w:r>
      <w:r>
        <w:br/>
        <w:t>Sei ewiglich von uns gepreist.</w:t>
      </w:r>
    </w:p>
    <w:p w14:paraId="24348E21" w14:textId="77777777" w:rsidR="008B0275" w:rsidRDefault="008B0275" w:rsidP="008B0275">
      <w:pPr>
        <w:pStyle w:val="berschrift1"/>
      </w:pPr>
      <w:r>
        <w:rPr>
          <w:rStyle w:val="screen-reader-text"/>
        </w:rPr>
        <w:t>Wohl einem Haus, da Jesus Christ</w:t>
      </w:r>
      <w:r>
        <w:t xml:space="preserve"> </w:t>
      </w:r>
    </w:p>
    <w:p w14:paraId="0F3D4D73" w14:textId="77777777" w:rsidR="008B0275" w:rsidRDefault="008B0275" w:rsidP="008B0275">
      <w:pPr>
        <w:pStyle w:val="StandardWeb"/>
      </w:pPr>
      <w:r>
        <w:t>1. Wohl einem Haus, da Jesus Christ</w:t>
      </w:r>
      <w:r>
        <w:br/>
        <w:t>Allein das all in allem ist.</w:t>
      </w:r>
      <w:r>
        <w:br/>
        <w:t>Ja, wenn er nicht darinnen wär,</w:t>
      </w:r>
      <w:r>
        <w:br/>
        <w:t>Wie elend wärs, wie arm und leer!</w:t>
      </w:r>
    </w:p>
    <w:p w14:paraId="3DD0F6DD" w14:textId="77777777" w:rsidR="008B0275" w:rsidRDefault="008B0275" w:rsidP="008B0275">
      <w:pPr>
        <w:pStyle w:val="StandardWeb"/>
      </w:pPr>
      <w:r>
        <w:t>2. Wohl, wenn sich Mann und Weib und Kind</w:t>
      </w:r>
      <w:r>
        <w:br/>
        <w:t xml:space="preserve">In einem Glaubenssinn </w:t>
      </w:r>
      <w:proofErr w:type="spellStart"/>
      <w:r>
        <w:t>verbind’t</w:t>
      </w:r>
      <w:proofErr w:type="spellEnd"/>
      <w:r>
        <w:t>,</w:t>
      </w:r>
      <w:r>
        <w:br/>
        <w:t>Zu dienen ihrem Herrn und Gott</w:t>
      </w:r>
      <w:r>
        <w:br/>
        <w:t>Nach seinem Willen und Gebot!</w:t>
      </w:r>
    </w:p>
    <w:p w14:paraId="149B5E12" w14:textId="77777777" w:rsidR="008B0275" w:rsidRDefault="008B0275" w:rsidP="008B0275">
      <w:pPr>
        <w:pStyle w:val="StandardWeb"/>
      </w:pPr>
      <w:r>
        <w:t>3. Wohl, wenn ein solches Haus der Welt</w:t>
      </w:r>
      <w:r>
        <w:br/>
        <w:t>Ein Vorbild vor die Augen stellt,</w:t>
      </w:r>
      <w:r>
        <w:br/>
        <w:t>Dass ohne Gottesdienst im Geist</w:t>
      </w:r>
      <w:r>
        <w:br/>
        <w:t>Das äußre Werk nichts ist und heißt.</w:t>
      </w:r>
    </w:p>
    <w:p w14:paraId="27748D97" w14:textId="77777777" w:rsidR="008B0275" w:rsidRDefault="008B0275" w:rsidP="008B0275">
      <w:pPr>
        <w:pStyle w:val="StandardWeb"/>
      </w:pPr>
      <w:r>
        <w:t>4. Wohl, wenn das Räuchwerk im Gebet</w:t>
      </w:r>
      <w:r>
        <w:br/>
        <w:t>Beständig in die Höhe geht,</w:t>
      </w:r>
      <w:r>
        <w:br/>
        <w:t>Und man nichts treibet fort und fort</w:t>
      </w:r>
      <w:r>
        <w:br/>
        <w:t>Als Gottes Werk, als Gottes Wort.</w:t>
      </w:r>
    </w:p>
    <w:p w14:paraId="3D68A469" w14:textId="77777777" w:rsidR="008B0275" w:rsidRDefault="008B0275" w:rsidP="008B0275">
      <w:pPr>
        <w:pStyle w:val="StandardWeb"/>
      </w:pPr>
      <w:r>
        <w:t>5. Wohl, wenn im äußerlichen Stand</w:t>
      </w:r>
      <w:r>
        <w:br/>
        <w:t>Mit fleißiger, geschickter Hand</w:t>
      </w:r>
      <w:r>
        <w:br/>
        <w:t>Ein jegliches nach seiner Art,</w:t>
      </w:r>
      <w:r>
        <w:br/>
        <w:t>Was ihm vertraut ist, treu bewahrt.</w:t>
      </w:r>
    </w:p>
    <w:p w14:paraId="72781FB7" w14:textId="77777777" w:rsidR="008B0275" w:rsidRDefault="008B0275" w:rsidP="008B0275">
      <w:pPr>
        <w:pStyle w:val="StandardWeb"/>
      </w:pPr>
      <w:r>
        <w:t>6. Wohl, wenn die Eltern gläubig sind,</w:t>
      </w:r>
      <w:r>
        <w:br/>
        <w:t>Und wenn sie Kind und Kindeskind</w:t>
      </w:r>
      <w:r>
        <w:br/>
        <w:t xml:space="preserve">Versäumen nicht am </w:t>
      </w:r>
      <w:proofErr w:type="spellStart"/>
      <w:r>
        <w:t>ewgen</w:t>
      </w:r>
      <w:proofErr w:type="spellEnd"/>
      <w:r>
        <w:t xml:space="preserve"> Glück;</w:t>
      </w:r>
      <w:r>
        <w:br/>
        <w:t xml:space="preserve">Dann bleibet ihrer </w:t>
      </w:r>
      <w:proofErr w:type="spellStart"/>
      <w:r>
        <w:t>kein’s</w:t>
      </w:r>
      <w:proofErr w:type="spellEnd"/>
      <w:r>
        <w:t xml:space="preserve"> zurück.</w:t>
      </w:r>
    </w:p>
    <w:p w14:paraId="0565ABF1" w14:textId="77777777" w:rsidR="008B0275" w:rsidRDefault="008B0275" w:rsidP="008B0275">
      <w:pPr>
        <w:pStyle w:val="StandardWeb"/>
      </w:pPr>
      <w:r>
        <w:t>7. Wohl solchem Haus! denn es gedeiht:</w:t>
      </w:r>
      <w:r>
        <w:br/>
        <w:t>Die Eltern werden hoch erfreut,</w:t>
      </w:r>
      <w:r>
        <w:br/>
        <w:t>Und ihren Kindern sieht man’s an,</w:t>
      </w:r>
      <w:r>
        <w:br/>
        <w:t>Wie Gott die Seinen segnen kann.</w:t>
      </w:r>
    </w:p>
    <w:p w14:paraId="2881E4CA" w14:textId="77777777" w:rsidR="008B0275" w:rsidRDefault="008B0275" w:rsidP="008B0275">
      <w:pPr>
        <w:pStyle w:val="StandardWeb"/>
      </w:pPr>
      <w:r>
        <w:t>8. So mach ich denn zu dieser Stund</w:t>
      </w:r>
      <w:r>
        <w:br/>
        <w:t>Samt meinem Hause diesen Bund:</w:t>
      </w:r>
      <w:r>
        <w:br/>
        <w:t>Wenn alles Volk vom Herrn abwich,</w:t>
      </w:r>
      <w:r>
        <w:br/>
        <w:t>Doch dienen wir Ihm ewiglich!</w:t>
      </w:r>
    </w:p>
    <w:p w14:paraId="0A76747B" w14:textId="77777777" w:rsidR="008B0275" w:rsidRDefault="008B0275" w:rsidP="008B0275">
      <w:pPr>
        <w:pStyle w:val="berschrift1"/>
      </w:pPr>
      <w:r>
        <w:rPr>
          <w:rStyle w:val="screen-reader-text"/>
        </w:rPr>
        <w:t>Zum Sterben ich bereitet bin</w:t>
      </w:r>
      <w:r>
        <w:t xml:space="preserve"> </w:t>
      </w:r>
    </w:p>
    <w:p w14:paraId="7D5F56B7" w14:textId="77777777" w:rsidR="008B0275" w:rsidRDefault="008B0275" w:rsidP="008B0275">
      <w:pPr>
        <w:pStyle w:val="StandardWeb"/>
      </w:pPr>
      <w:r>
        <w:t>1.) Zum Sterben ich bereitet bin,</w:t>
      </w:r>
      <w:r>
        <w:br/>
        <w:t>Mit Fried‘ und Freud‘ ich fahr dahin,</w:t>
      </w:r>
      <w:r>
        <w:br/>
        <w:t>Gen Himmel in mein Vaterland</w:t>
      </w:r>
      <w:r>
        <w:br/>
        <w:t>Zu dem, der meinen Bund verwandt!</w:t>
      </w:r>
    </w:p>
    <w:p w14:paraId="4D8EA7FC" w14:textId="77777777" w:rsidR="008B0275" w:rsidRDefault="008B0275" w:rsidP="008B0275">
      <w:pPr>
        <w:pStyle w:val="StandardWeb"/>
      </w:pPr>
      <w:r>
        <w:t>2.) Der du mein Bruder worden bist,</w:t>
      </w:r>
      <w:r>
        <w:br/>
        <w:t>Nimm mich nun auf, Herr Jesu Christ,</w:t>
      </w:r>
      <w:r>
        <w:br/>
        <w:t>Wie du dich in mein Fleisch verhüllt</w:t>
      </w:r>
      <w:r>
        <w:br/>
        <w:t>Und das Gesetz für mich erfüllt.</w:t>
      </w:r>
    </w:p>
    <w:p w14:paraId="74CF51F9" w14:textId="77777777" w:rsidR="008B0275" w:rsidRDefault="008B0275" w:rsidP="008B0275">
      <w:pPr>
        <w:pStyle w:val="StandardWeb"/>
      </w:pPr>
      <w:r>
        <w:t xml:space="preserve">3.) Du hast mich </w:t>
      </w:r>
      <w:proofErr w:type="spellStart"/>
      <w:r>
        <w:t>teu’r</w:t>
      </w:r>
      <w:proofErr w:type="spellEnd"/>
      <w:r>
        <w:t xml:space="preserve"> und hoch erkauft,</w:t>
      </w:r>
      <w:r>
        <w:br/>
        <w:t xml:space="preserve">Auf dein Geheiß </w:t>
      </w:r>
      <w:proofErr w:type="spellStart"/>
      <w:r>
        <w:t>wurd</w:t>
      </w:r>
      <w:proofErr w:type="spellEnd"/>
      <w:r>
        <w:t>‘ ich getauft.</w:t>
      </w:r>
      <w:r>
        <w:br/>
        <w:t>Drum kann es auch nicht anders sein,</w:t>
      </w:r>
      <w:r>
        <w:br/>
        <w:t>Herr Christ, ich bin und bleibe dein!</w:t>
      </w:r>
    </w:p>
    <w:p w14:paraId="5088BF15" w14:textId="77777777" w:rsidR="008B0275" w:rsidRDefault="008B0275" w:rsidP="008B0275">
      <w:pPr>
        <w:pStyle w:val="StandardWeb"/>
      </w:pPr>
      <w:r>
        <w:t>4.) Wie, dass ihr Menschen dieser Zeit</w:t>
      </w:r>
      <w:r>
        <w:br/>
        <w:t>Ob eurem Tod so furchtsam seid?</w:t>
      </w:r>
      <w:r>
        <w:br/>
        <w:t>Ihr seht ihn so gar bitter an,</w:t>
      </w:r>
      <w:r>
        <w:br/>
        <w:t>Dass nichts euch mehr erschrecken kann.</w:t>
      </w:r>
    </w:p>
    <w:p w14:paraId="29176BC3" w14:textId="77777777" w:rsidR="008B0275" w:rsidRDefault="008B0275" w:rsidP="008B0275">
      <w:pPr>
        <w:pStyle w:val="StandardWeb"/>
      </w:pPr>
      <w:r>
        <w:t>5.) So oft man seines Namens denkt,</w:t>
      </w:r>
      <w:r>
        <w:br/>
        <w:t>Wird euer Herz und Sinn gekränkt</w:t>
      </w:r>
      <w:r>
        <w:br/>
        <w:t>und klopft er nur an eure Tür,</w:t>
      </w:r>
      <w:r>
        <w:br/>
        <w:t>Der ganze Leib euch bebt dafür.</w:t>
      </w:r>
    </w:p>
    <w:p w14:paraId="028DD73C" w14:textId="77777777" w:rsidR="008B0275" w:rsidRDefault="008B0275" w:rsidP="008B0275">
      <w:pPr>
        <w:pStyle w:val="StandardWeb"/>
      </w:pPr>
      <w:r>
        <w:t>6.) Wie übel sich ein Christ gleich stellt,</w:t>
      </w:r>
      <w:r>
        <w:br/>
        <w:t>Wenn er vom Tod jetzt wird gefällt,</w:t>
      </w:r>
      <w:r>
        <w:br/>
        <w:t>Liegt mit verkehrtem Angesicht,</w:t>
      </w:r>
      <w:r>
        <w:br/>
        <w:t>So kommt’s doch von der Marter nicht.</w:t>
      </w:r>
    </w:p>
    <w:p w14:paraId="1686BF8A" w14:textId="77777777" w:rsidR="008B0275" w:rsidRDefault="008B0275" w:rsidP="008B0275">
      <w:pPr>
        <w:pStyle w:val="StandardWeb"/>
      </w:pPr>
      <w:r>
        <w:t>7.) Für Freudenzeichen nehmt es an,</w:t>
      </w:r>
      <w:r>
        <w:br/>
        <w:t>Weil er sich jetzt nicht hemmen kann.</w:t>
      </w:r>
      <w:r>
        <w:br/>
        <w:t>Im Vorschmack seiner Seligkeit,</w:t>
      </w:r>
      <w:r>
        <w:br/>
        <w:t>Die er erblicket allbereit.</w:t>
      </w:r>
    </w:p>
    <w:p w14:paraId="4A6EC117" w14:textId="77777777" w:rsidR="008B0275" w:rsidRDefault="008B0275" w:rsidP="008B0275">
      <w:pPr>
        <w:pStyle w:val="StandardWeb"/>
      </w:pPr>
      <w:r>
        <w:t>8.) Wohl an, mein Leid ist auch vollbracht,</w:t>
      </w:r>
      <w:r>
        <w:br/>
        <w:t>Die Schuld bezahlt und gut gemacht,</w:t>
      </w:r>
      <w:r>
        <w:br/>
        <w:t>Drum ich zum Tod ganz willig bin,</w:t>
      </w:r>
      <w:r>
        <w:br/>
        <w:t>Mit Fried‘ und Freud‘ ich fahr dahin!</w:t>
      </w:r>
    </w:p>
    <w:p w14:paraId="78E62A57" w14:textId="1F26DE65" w:rsidR="007B5729" w:rsidRDefault="007B5729" w:rsidP="007B5729">
      <w:pPr>
        <w:pStyle w:val="berschrift1"/>
      </w:pPr>
      <w:r>
        <w:rPr>
          <w:rStyle w:val="screen-reader-text"/>
        </w:rPr>
        <w:t>Zum Vater ging der Heil’ge Christ</w:t>
      </w:r>
      <w:r>
        <w:t xml:space="preserve"> </w:t>
      </w:r>
    </w:p>
    <w:p w14:paraId="1C05454D" w14:textId="77777777" w:rsidR="007B5729" w:rsidRDefault="007B5729" w:rsidP="007B5729">
      <w:pPr>
        <w:pStyle w:val="StandardWeb"/>
      </w:pPr>
      <w:r>
        <w:t>1.) Zum Vater ging der Heil’ge Christ,</w:t>
      </w:r>
      <w:r>
        <w:br/>
        <w:t>Zum Haupt, das in dem Himmel ist,</w:t>
      </w:r>
      <w:r>
        <w:br/>
        <w:t>Gehören auch die Glieder.</w:t>
      </w:r>
      <w:r>
        <w:br/>
        <w:t xml:space="preserve">Drum </w:t>
      </w:r>
      <w:proofErr w:type="spellStart"/>
      <w:r>
        <w:t>sandt</w:t>
      </w:r>
      <w:proofErr w:type="spellEnd"/>
      <w:r>
        <w:t>‘ er, dass von seinem Leib</w:t>
      </w:r>
      <w:r>
        <w:br/>
        <w:t xml:space="preserve">Kein einzig‘ Glied </w:t>
      </w:r>
      <w:proofErr w:type="spellStart"/>
      <w:r>
        <w:t>zurücke</w:t>
      </w:r>
      <w:proofErr w:type="spellEnd"/>
      <w:r>
        <w:t xml:space="preserve"> bleib,</w:t>
      </w:r>
      <w:r>
        <w:br/>
        <w:t>Den Heil’gen Geist hernieder:</w:t>
      </w:r>
      <w:r>
        <w:br/>
        <w:t>Amen, Amen,</w:t>
      </w:r>
      <w:r>
        <w:br/>
        <w:t>Glück zum Werke,</w:t>
      </w:r>
      <w:r>
        <w:br/>
        <w:t>Seiner Stärke</w:t>
      </w:r>
      <w:r>
        <w:br/>
        <w:t>Zum Bemühen,</w:t>
      </w:r>
      <w:r>
        <w:br/>
        <w:t>Alles Jesu nachzuziehen.</w:t>
      </w:r>
    </w:p>
    <w:p w14:paraId="1140623C" w14:textId="77777777" w:rsidR="007B5729" w:rsidRDefault="007B5729" w:rsidP="007B5729">
      <w:pPr>
        <w:pStyle w:val="StandardWeb"/>
      </w:pPr>
      <w:r>
        <w:t>2.) Der Geist, der in dem Heil’gen thront,</w:t>
      </w:r>
      <w:r>
        <w:br/>
        <w:t>Ist kein unreines Haus gewohnt,</w:t>
      </w:r>
      <w:r>
        <w:br/>
        <w:t>Wie steht’s in deinem Herzen?</w:t>
      </w:r>
      <w:r>
        <w:br/>
        <w:t>Sprich nicht zu ihm: Kehr bei mir ein,</w:t>
      </w:r>
      <w:r>
        <w:br/>
        <w:t>Wenn du nicht auch willst heilig sein,</w:t>
      </w:r>
      <w:r>
        <w:br/>
        <w:t>Er lässt nicht mit sich scherzen.</w:t>
      </w:r>
      <w:r>
        <w:br/>
        <w:t>Klarheit, Wahrheit,</w:t>
      </w:r>
      <w:r>
        <w:br/>
        <w:t>Reine Triebe,</w:t>
      </w:r>
      <w:r>
        <w:br/>
        <w:t>Lust und Liebe,</w:t>
      </w:r>
      <w:r>
        <w:br/>
      </w:r>
      <w:proofErr w:type="spellStart"/>
      <w:r>
        <w:t>Lautres</w:t>
      </w:r>
      <w:proofErr w:type="spellEnd"/>
      <w:r>
        <w:t xml:space="preserve"> Wesen</w:t>
      </w:r>
      <w:r>
        <w:br/>
        <w:t>Hat er sich zum Sitz erlesen.</w:t>
      </w:r>
    </w:p>
    <w:p w14:paraId="6E05414E" w14:textId="77777777" w:rsidR="007B5729" w:rsidRDefault="007B5729" w:rsidP="007B5729">
      <w:pPr>
        <w:pStyle w:val="StandardWeb"/>
      </w:pPr>
      <w:r>
        <w:t>3.) Der Tröster spricht dem Herzen zu:</w:t>
      </w:r>
      <w:r>
        <w:br/>
        <w:t>‚Komm, such in Jesu Wunden Ruh‘,</w:t>
      </w:r>
      <w:r>
        <w:br/>
        <w:t>Sein Blut wascht deine Flecken</w:t>
      </w:r>
      <w:r>
        <w:br/>
        <w:t>Und macht, was du gesündigt, gut,</w:t>
      </w:r>
      <w:r>
        <w:br/>
        <w:t>Iss seinen Leib und trink sein Blut</w:t>
      </w:r>
      <w:r>
        <w:br/>
        <w:t>Und lass die Kost dir schmecken.</w:t>
      </w:r>
      <w:r>
        <w:br/>
        <w:t>Alle, alle</w:t>
      </w:r>
      <w:r>
        <w:br/>
        <w:t>Deine Sünden,</w:t>
      </w:r>
      <w:r>
        <w:br/>
        <w:t>Die zu finden,</w:t>
      </w:r>
      <w:r>
        <w:br/>
        <w:t>Sind vergeben,</w:t>
      </w:r>
      <w:r>
        <w:br/>
        <w:t>Ich bin Zeuge: Du sollst leben!‘</w:t>
      </w:r>
    </w:p>
    <w:p w14:paraId="5310E410" w14:textId="77777777" w:rsidR="008B0275" w:rsidRDefault="008B0275">
      <w:pPr>
        <w:spacing w:after="0" w:line="240" w:lineRule="auto"/>
        <w:rPr>
          <w:rFonts w:eastAsia="Times New Roman"/>
          <w:b/>
          <w:bCs/>
          <w:color w:val="000000"/>
          <w:kern w:val="36"/>
          <w:sz w:val="36"/>
          <w:szCs w:val="48"/>
          <w:lang w:eastAsia="de-DE"/>
        </w:rPr>
      </w:pPr>
      <w:r>
        <w:br w:type="page"/>
      </w:r>
    </w:p>
    <w:p w14:paraId="09CC24D1" w14:textId="6831A196" w:rsidR="00D5498D" w:rsidRPr="00D5498D" w:rsidRDefault="00D5498D" w:rsidP="007B5729">
      <w:pPr>
        <w:pStyle w:val="berschrift1"/>
      </w:pPr>
      <w:r w:rsidRPr="00D5498D">
        <w:t>Quellen:</w:t>
      </w:r>
    </w:p>
    <w:p w14:paraId="77AD1B59" w14:textId="77777777" w:rsidR="00D5498D" w:rsidRPr="00D5498D"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FF12BA" w14:textId="77777777" w:rsidR="00D5498D" w:rsidRPr="00D5498D"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27E4AE7" w14:textId="77777777" w:rsidR="00D5498D" w:rsidRPr="00D5498D"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20C57E3" w14:textId="77777777" w:rsidR="008E63BE"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E945C62" w14:textId="77777777" w:rsidR="00D5498D" w:rsidRDefault="008E63BE" w:rsidP="007B5729">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CA8E8EF" w14:textId="77777777" w:rsidR="00082307" w:rsidRPr="00082307" w:rsidRDefault="00082307" w:rsidP="007B5729">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6FCCE53" w14:textId="77777777" w:rsidR="00082307" w:rsidRPr="00082307" w:rsidRDefault="00082307" w:rsidP="007B5729">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B841426" w14:textId="77777777" w:rsidR="00082307" w:rsidRPr="00082307" w:rsidRDefault="00082307" w:rsidP="007B5729">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05F961" w14:textId="77777777" w:rsidR="00082307" w:rsidRPr="00082307" w:rsidRDefault="00082307" w:rsidP="007B5729">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13CD695" w14:textId="77777777" w:rsidR="00D5498D" w:rsidRPr="00D5498D"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600CB86" w14:textId="77777777" w:rsidR="008E63BE" w:rsidRDefault="00D5498D" w:rsidP="007B5729">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78CB2C3" w14:textId="6052EBEC" w:rsidR="008E63BE" w:rsidRDefault="008E63BE" w:rsidP="007B5729">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5729"/>
    <w:rsid w:val="00082307"/>
    <w:rsid w:val="000C66E5"/>
    <w:rsid w:val="001F54C4"/>
    <w:rsid w:val="0022039F"/>
    <w:rsid w:val="00272484"/>
    <w:rsid w:val="00297F83"/>
    <w:rsid w:val="002E6D11"/>
    <w:rsid w:val="00381C0C"/>
    <w:rsid w:val="00537F59"/>
    <w:rsid w:val="007166CE"/>
    <w:rsid w:val="007B5729"/>
    <w:rsid w:val="007E1779"/>
    <w:rsid w:val="0083667B"/>
    <w:rsid w:val="008B0275"/>
    <w:rsid w:val="008D7463"/>
    <w:rsid w:val="008E417E"/>
    <w:rsid w:val="008E63BE"/>
    <w:rsid w:val="009569A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7577"/>
  <w15:chartTrackingRefBased/>
  <w15:docId w15:val="{6D8BAF2D-74DF-4ADF-8AB7-18D7D0250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7B572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7B5729"/>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7B5729"/>
  </w:style>
  <w:style w:type="paragraph" w:styleId="StandardWeb">
    <w:name w:val="Normal (Web)"/>
    <w:basedOn w:val="Standard"/>
    <w:uiPriority w:val="99"/>
    <w:unhideWhenUsed/>
    <w:rsid w:val="007B5729"/>
    <w:pPr>
      <w:spacing w:before="100" w:beforeAutospacing="1" w:after="100" w:afterAutospacing="1" w:line="240" w:lineRule="auto"/>
    </w:pPr>
    <w:rPr>
      <w:rFonts w:eastAsia="Times New Roman"/>
      <w:szCs w:val="24"/>
      <w:lang w:eastAsia="de-DE"/>
    </w:rPr>
  </w:style>
  <w:style w:type="character" w:customStyle="1" w:styleId="screen-reader-text">
    <w:name w:val="screen-reader-text"/>
    <w:basedOn w:val="Absatz-Standardschriftart"/>
    <w:rsid w:val="007B5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1552759">
      <w:bodyDiv w:val="1"/>
      <w:marLeft w:val="0"/>
      <w:marRight w:val="0"/>
      <w:marTop w:val="0"/>
      <w:marBottom w:val="0"/>
      <w:divBdr>
        <w:top w:val="none" w:sz="0" w:space="0" w:color="auto"/>
        <w:left w:val="none" w:sz="0" w:space="0" w:color="auto"/>
        <w:bottom w:val="none" w:sz="0" w:space="0" w:color="auto"/>
        <w:right w:val="none" w:sz="0" w:space="0" w:color="auto"/>
      </w:divBdr>
      <w:divsChild>
        <w:div w:id="925773245">
          <w:marLeft w:val="0"/>
          <w:marRight w:val="0"/>
          <w:marTop w:val="0"/>
          <w:marBottom w:val="0"/>
          <w:divBdr>
            <w:top w:val="none" w:sz="0" w:space="0" w:color="auto"/>
            <w:left w:val="none" w:sz="0" w:space="0" w:color="auto"/>
            <w:bottom w:val="none" w:sz="0" w:space="0" w:color="auto"/>
            <w:right w:val="none" w:sz="0" w:space="0" w:color="auto"/>
          </w:divBdr>
        </w:div>
        <w:div w:id="1178931402">
          <w:marLeft w:val="0"/>
          <w:marRight w:val="0"/>
          <w:marTop w:val="0"/>
          <w:marBottom w:val="0"/>
          <w:divBdr>
            <w:top w:val="none" w:sz="0" w:space="0" w:color="auto"/>
            <w:left w:val="none" w:sz="0" w:space="0" w:color="auto"/>
            <w:bottom w:val="none" w:sz="0" w:space="0" w:color="auto"/>
            <w:right w:val="none" w:sz="0" w:space="0" w:color="auto"/>
          </w:divBdr>
        </w:div>
        <w:div w:id="465464658">
          <w:marLeft w:val="0"/>
          <w:marRight w:val="0"/>
          <w:marTop w:val="0"/>
          <w:marBottom w:val="0"/>
          <w:divBdr>
            <w:top w:val="none" w:sz="0" w:space="0" w:color="auto"/>
            <w:left w:val="none" w:sz="0" w:space="0" w:color="auto"/>
            <w:bottom w:val="none" w:sz="0" w:space="0" w:color="auto"/>
            <w:right w:val="none" w:sz="0" w:space="0" w:color="auto"/>
          </w:divBdr>
        </w:div>
        <w:div w:id="284895358">
          <w:marLeft w:val="0"/>
          <w:marRight w:val="0"/>
          <w:marTop w:val="0"/>
          <w:marBottom w:val="0"/>
          <w:divBdr>
            <w:top w:val="none" w:sz="0" w:space="0" w:color="auto"/>
            <w:left w:val="none" w:sz="0" w:space="0" w:color="auto"/>
            <w:bottom w:val="none" w:sz="0" w:space="0" w:color="auto"/>
            <w:right w:val="none" w:sz="0" w:space="0" w:color="auto"/>
          </w:divBdr>
        </w:div>
        <w:div w:id="264195616">
          <w:marLeft w:val="0"/>
          <w:marRight w:val="0"/>
          <w:marTop w:val="0"/>
          <w:marBottom w:val="0"/>
          <w:divBdr>
            <w:top w:val="none" w:sz="0" w:space="0" w:color="auto"/>
            <w:left w:val="none" w:sz="0" w:space="0" w:color="auto"/>
            <w:bottom w:val="none" w:sz="0" w:space="0" w:color="auto"/>
            <w:right w:val="none" w:sz="0" w:space="0" w:color="auto"/>
          </w:divBdr>
        </w:div>
        <w:div w:id="943466457">
          <w:marLeft w:val="0"/>
          <w:marRight w:val="0"/>
          <w:marTop w:val="0"/>
          <w:marBottom w:val="0"/>
          <w:divBdr>
            <w:top w:val="none" w:sz="0" w:space="0" w:color="auto"/>
            <w:left w:val="none" w:sz="0" w:space="0" w:color="auto"/>
            <w:bottom w:val="none" w:sz="0" w:space="0" w:color="auto"/>
            <w:right w:val="none" w:sz="0" w:space="0" w:color="auto"/>
          </w:divBdr>
        </w:div>
        <w:div w:id="1237013023">
          <w:marLeft w:val="0"/>
          <w:marRight w:val="0"/>
          <w:marTop w:val="0"/>
          <w:marBottom w:val="0"/>
          <w:divBdr>
            <w:top w:val="none" w:sz="0" w:space="0" w:color="auto"/>
            <w:left w:val="none" w:sz="0" w:space="0" w:color="auto"/>
            <w:bottom w:val="none" w:sz="0" w:space="0" w:color="auto"/>
            <w:right w:val="none" w:sz="0" w:space="0" w:color="auto"/>
          </w:divBdr>
        </w:div>
        <w:div w:id="121971369">
          <w:marLeft w:val="0"/>
          <w:marRight w:val="0"/>
          <w:marTop w:val="0"/>
          <w:marBottom w:val="0"/>
          <w:divBdr>
            <w:top w:val="none" w:sz="0" w:space="0" w:color="auto"/>
            <w:left w:val="none" w:sz="0" w:space="0" w:color="auto"/>
            <w:bottom w:val="none" w:sz="0" w:space="0" w:color="auto"/>
            <w:right w:val="none" w:sz="0" w:space="0" w:color="auto"/>
          </w:divBdr>
        </w:div>
        <w:div w:id="796533816">
          <w:marLeft w:val="0"/>
          <w:marRight w:val="0"/>
          <w:marTop w:val="0"/>
          <w:marBottom w:val="0"/>
          <w:divBdr>
            <w:top w:val="none" w:sz="0" w:space="0" w:color="auto"/>
            <w:left w:val="none" w:sz="0" w:space="0" w:color="auto"/>
            <w:bottom w:val="none" w:sz="0" w:space="0" w:color="auto"/>
            <w:right w:val="none" w:sz="0" w:space="0" w:color="auto"/>
          </w:divBdr>
        </w:div>
        <w:div w:id="156269609">
          <w:marLeft w:val="0"/>
          <w:marRight w:val="0"/>
          <w:marTop w:val="0"/>
          <w:marBottom w:val="0"/>
          <w:divBdr>
            <w:top w:val="none" w:sz="0" w:space="0" w:color="auto"/>
            <w:left w:val="none" w:sz="0" w:space="0" w:color="auto"/>
            <w:bottom w:val="none" w:sz="0" w:space="0" w:color="auto"/>
            <w:right w:val="none" w:sz="0" w:space="0" w:color="auto"/>
          </w:divBdr>
        </w:div>
        <w:div w:id="1521818698">
          <w:marLeft w:val="0"/>
          <w:marRight w:val="0"/>
          <w:marTop w:val="0"/>
          <w:marBottom w:val="0"/>
          <w:divBdr>
            <w:top w:val="none" w:sz="0" w:space="0" w:color="auto"/>
            <w:left w:val="none" w:sz="0" w:space="0" w:color="auto"/>
            <w:bottom w:val="none" w:sz="0" w:space="0" w:color="auto"/>
            <w:right w:val="none" w:sz="0" w:space="0" w:color="auto"/>
          </w:divBdr>
        </w:div>
        <w:div w:id="1618218771">
          <w:marLeft w:val="0"/>
          <w:marRight w:val="0"/>
          <w:marTop w:val="0"/>
          <w:marBottom w:val="0"/>
          <w:divBdr>
            <w:top w:val="none" w:sz="0" w:space="0" w:color="auto"/>
            <w:left w:val="none" w:sz="0" w:space="0" w:color="auto"/>
            <w:bottom w:val="none" w:sz="0" w:space="0" w:color="auto"/>
            <w:right w:val="none" w:sz="0" w:space="0" w:color="auto"/>
          </w:divBdr>
        </w:div>
        <w:div w:id="1551334867">
          <w:marLeft w:val="0"/>
          <w:marRight w:val="0"/>
          <w:marTop w:val="0"/>
          <w:marBottom w:val="0"/>
          <w:divBdr>
            <w:top w:val="none" w:sz="0" w:space="0" w:color="auto"/>
            <w:left w:val="none" w:sz="0" w:space="0" w:color="auto"/>
            <w:bottom w:val="none" w:sz="0" w:space="0" w:color="auto"/>
            <w:right w:val="none" w:sz="0" w:space="0" w:color="auto"/>
          </w:divBdr>
        </w:div>
        <w:div w:id="1081677314">
          <w:marLeft w:val="0"/>
          <w:marRight w:val="0"/>
          <w:marTop w:val="0"/>
          <w:marBottom w:val="0"/>
          <w:divBdr>
            <w:top w:val="none" w:sz="0" w:space="0" w:color="auto"/>
            <w:left w:val="none" w:sz="0" w:space="0" w:color="auto"/>
            <w:bottom w:val="none" w:sz="0" w:space="0" w:color="auto"/>
            <w:right w:val="none" w:sz="0" w:space="0" w:color="auto"/>
          </w:divBdr>
        </w:div>
        <w:div w:id="1580946734">
          <w:marLeft w:val="0"/>
          <w:marRight w:val="0"/>
          <w:marTop w:val="0"/>
          <w:marBottom w:val="0"/>
          <w:divBdr>
            <w:top w:val="none" w:sz="0" w:space="0" w:color="auto"/>
            <w:left w:val="none" w:sz="0" w:space="0" w:color="auto"/>
            <w:bottom w:val="none" w:sz="0" w:space="0" w:color="auto"/>
            <w:right w:val="none" w:sz="0" w:space="0" w:color="auto"/>
          </w:divBdr>
        </w:div>
        <w:div w:id="1707026869">
          <w:marLeft w:val="0"/>
          <w:marRight w:val="0"/>
          <w:marTop w:val="0"/>
          <w:marBottom w:val="0"/>
          <w:divBdr>
            <w:top w:val="none" w:sz="0" w:space="0" w:color="auto"/>
            <w:left w:val="none" w:sz="0" w:space="0" w:color="auto"/>
            <w:bottom w:val="none" w:sz="0" w:space="0" w:color="auto"/>
            <w:right w:val="none" w:sz="0" w:space="0" w:color="auto"/>
          </w:divBdr>
        </w:div>
        <w:div w:id="415396483">
          <w:marLeft w:val="0"/>
          <w:marRight w:val="0"/>
          <w:marTop w:val="0"/>
          <w:marBottom w:val="0"/>
          <w:divBdr>
            <w:top w:val="none" w:sz="0" w:space="0" w:color="auto"/>
            <w:left w:val="none" w:sz="0" w:space="0" w:color="auto"/>
            <w:bottom w:val="none" w:sz="0" w:space="0" w:color="auto"/>
            <w:right w:val="none" w:sz="0" w:space="0" w:color="auto"/>
          </w:divBdr>
        </w:div>
        <w:div w:id="1194732359">
          <w:marLeft w:val="0"/>
          <w:marRight w:val="0"/>
          <w:marTop w:val="0"/>
          <w:marBottom w:val="0"/>
          <w:divBdr>
            <w:top w:val="none" w:sz="0" w:space="0" w:color="auto"/>
            <w:left w:val="none" w:sz="0" w:space="0" w:color="auto"/>
            <w:bottom w:val="none" w:sz="0" w:space="0" w:color="auto"/>
            <w:right w:val="none" w:sz="0" w:space="0" w:color="auto"/>
          </w:divBdr>
        </w:div>
        <w:div w:id="1630286553">
          <w:marLeft w:val="0"/>
          <w:marRight w:val="0"/>
          <w:marTop w:val="0"/>
          <w:marBottom w:val="0"/>
          <w:divBdr>
            <w:top w:val="none" w:sz="0" w:space="0" w:color="auto"/>
            <w:left w:val="none" w:sz="0" w:space="0" w:color="auto"/>
            <w:bottom w:val="none" w:sz="0" w:space="0" w:color="auto"/>
            <w:right w:val="none" w:sz="0" w:space="0" w:color="auto"/>
          </w:divBdr>
        </w:div>
        <w:div w:id="1036151068">
          <w:marLeft w:val="0"/>
          <w:marRight w:val="0"/>
          <w:marTop w:val="0"/>
          <w:marBottom w:val="0"/>
          <w:divBdr>
            <w:top w:val="none" w:sz="0" w:space="0" w:color="auto"/>
            <w:left w:val="none" w:sz="0" w:space="0" w:color="auto"/>
            <w:bottom w:val="none" w:sz="0" w:space="0" w:color="auto"/>
            <w:right w:val="none" w:sz="0" w:space="0" w:color="auto"/>
          </w:divBdr>
        </w:div>
      </w:divsChild>
    </w:div>
    <w:div w:id="215897533">
      <w:bodyDiv w:val="1"/>
      <w:marLeft w:val="0"/>
      <w:marRight w:val="0"/>
      <w:marTop w:val="0"/>
      <w:marBottom w:val="0"/>
      <w:divBdr>
        <w:top w:val="none" w:sz="0" w:space="0" w:color="auto"/>
        <w:left w:val="none" w:sz="0" w:space="0" w:color="auto"/>
        <w:bottom w:val="none" w:sz="0" w:space="0" w:color="auto"/>
        <w:right w:val="none" w:sz="0" w:space="0" w:color="auto"/>
      </w:divBdr>
      <w:divsChild>
        <w:div w:id="1021079924">
          <w:marLeft w:val="0"/>
          <w:marRight w:val="0"/>
          <w:marTop w:val="0"/>
          <w:marBottom w:val="0"/>
          <w:divBdr>
            <w:top w:val="none" w:sz="0" w:space="0" w:color="auto"/>
            <w:left w:val="none" w:sz="0" w:space="0" w:color="auto"/>
            <w:bottom w:val="none" w:sz="0" w:space="0" w:color="auto"/>
            <w:right w:val="none" w:sz="0" w:space="0" w:color="auto"/>
          </w:divBdr>
        </w:div>
        <w:div w:id="9871986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3253815">
      <w:bodyDiv w:val="1"/>
      <w:marLeft w:val="0"/>
      <w:marRight w:val="0"/>
      <w:marTop w:val="0"/>
      <w:marBottom w:val="0"/>
      <w:divBdr>
        <w:top w:val="none" w:sz="0" w:space="0" w:color="auto"/>
        <w:left w:val="none" w:sz="0" w:space="0" w:color="auto"/>
        <w:bottom w:val="none" w:sz="0" w:space="0" w:color="auto"/>
        <w:right w:val="none" w:sz="0" w:space="0" w:color="auto"/>
      </w:divBdr>
      <w:divsChild>
        <w:div w:id="1434204879">
          <w:marLeft w:val="0"/>
          <w:marRight w:val="0"/>
          <w:marTop w:val="0"/>
          <w:marBottom w:val="0"/>
          <w:divBdr>
            <w:top w:val="none" w:sz="0" w:space="0" w:color="auto"/>
            <w:left w:val="none" w:sz="0" w:space="0" w:color="auto"/>
            <w:bottom w:val="none" w:sz="0" w:space="0" w:color="auto"/>
            <w:right w:val="none" w:sz="0" w:space="0" w:color="auto"/>
          </w:divBdr>
        </w:div>
        <w:div w:id="518469905">
          <w:marLeft w:val="0"/>
          <w:marRight w:val="0"/>
          <w:marTop w:val="0"/>
          <w:marBottom w:val="0"/>
          <w:divBdr>
            <w:top w:val="none" w:sz="0" w:space="0" w:color="auto"/>
            <w:left w:val="none" w:sz="0" w:space="0" w:color="auto"/>
            <w:bottom w:val="none" w:sz="0" w:space="0" w:color="auto"/>
            <w:right w:val="none" w:sz="0" w:space="0" w:color="auto"/>
          </w:divBdr>
        </w:div>
        <w:div w:id="1414425341">
          <w:marLeft w:val="0"/>
          <w:marRight w:val="0"/>
          <w:marTop w:val="0"/>
          <w:marBottom w:val="0"/>
          <w:divBdr>
            <w:top w:val="none" w:sz="0" w:space="0" w:color="auto"/>
            <w:left w:val="none" w:sz="0" w:space="0" w:color="auto"/>
            <w:bottom w:val="none" w:sz="0" w:space="0" w:color="auto"/>
            <w:right w:val="none" w:sz="0" w:space="0" w:color="auto"/>
          </w:divBdr>
        </w:div>
        <w:div w:id="77872599">
          <w:marLeft w:val="0"/>
          <w:marRight w:val="0"/>
          <w:marTop w:val="0"/>
          <w:marBottom w:val="0"/>
          <w:divBdr>
            <w:top w:val="none" w:sz="0" w:space="0" w:color="auto"/>
            <w:left w:val="none" w:sz="0" w:space="0" w:color="auto"/>
            <w:bottom w:val="none" w:sz="0" w:space="0" w:color="auto"/>
            <w:right w:val="none" w:sz="0" w:space="0" w:color="auto"/>
          </w:divBdr>
        </w:div>
        <w:div w:id="1844932630">
          <w:marLeft w:val="0"/>
          <w:marRight w:val="0"/>
          <w:marTop w:val="0"/>
          <w:marBottom w:val="0"/>
          <w:divBdr>
            <w:top w:val="none" w:sz="0" w:space="0" w:color="auto"/>
            <w:left w:val="none" w:sz="0" w:space="0" w:color="auto"/>
            <w:bottom w:val="none" w:sz="0" w:space="0" w:color="auto"/>
            <w:right w:val="none" w:sz="0" w:space="0" w:color="auto"/>
          </w:divBdr>
        </w:div>
        <w:div w:id="866410254">
          <w:marLeft w:val="0"/>
          <w:marRight w:val="0"/>
          <w:marTop w:val="0"/>
          <w:marBottom w:val="0"/>
          <w:divBdr>
            <w:top w:val="none" w:sz="0" w:space="0" w:color="auto"/>
            <w:left w:val="none" w:sz="0" w:space="0" w:color="auto"/>
            <w:bottom w:val="none" w:sz="0" w:space="0" w:color="auto"/>
            <w:right w:val="none" w:sz="0" w:space="0" w:color="auto"/>
          </w:divBdr>
        </w:div>
        <w:div w:id="1238857835">
          <w:marLeft w:val="0"/>
          <w:marRight w:val="0"/>
          <w:marTop w:val="0"/>
          <w:marBottom w:val="0"/>
          <w:divBdr>
            <w:top w:val="none" w:sz="0" w:space="0" w:color="auto"/>
            <w:left w:val="none" w:sz="0" w:space="0" w:color="auto"/>
            <w:bottom w:val="none" w:sz="0" w:space="0" w:color="auto"/>
            <w:right w:val="none" w:sz="0" w:space="0" w:color="auto"/>
          </w:divBdr>
        </w:div>
        <w:div w:id="986545957">
          <w:marLeft w:val="0"/>
          <w:marRight w:val="0"/>
          <w:marTop w:val="0"/>
          <w:marBottom w:val="0"/>
          <w:divBdr>
            <w:top w:val="none" w:sz="0" w:space="0" w:color="auto"/>
            <w:left w:val="none" w:sz="0" w:space="0" w:color="auto"/>
            <w:bottom w:val="none" w:sz="0" w:space="0" w:color="auto"/>
            <w:right w:val="none" w:sz="0" w:space="0" w:color="auto"/>
          </w:divBdr>
        </w:div>
        <w:div w:id="1520199877">
          <w:marLeft w:val="0"/>
          <w:marRight w:val="0"/>
          <w:marTop w:val="0"/>
          <w:marBottom w:val="0"/>
          <w:divBdr>
            <w:top w:val="none" w:sz="0" w:space="0" w:color="auto"/>
            <w:left w:val="none" w:sz="0" w:space="0" w:color="auto"/>
            <w:bottom w:val="none" w:sz="0" w:space="0" w:color="auto"/>
            <w:right w:val="none" w:sz="0" w:space="0" w:color="auto"/>
          </w:divBdr>
        </w:div>
        <w:div w:id="103497721">
          <w:marLeft w:val="0"/>
          <w:marRight w:val="0"/>
          <w:marTop w:val="0"/>
          <w:marBottom w:val="0"/>
          <w:divBdr>
            <w:top w:val="none" w:sz="0" w:space="0" w:color="auto"/>
            <w:left w:val="none" w:sz="0" w:space="0" w:color="auto"/>
            <w:bottom w:val="none" w:sz="0" w:space="0" w:color="auto"/>
            <w:right w:val="none" w:sz="0" w:space="0" w:color="auto"/>
          </w:divBdr>
        </w:div>
        <w:div w:id="1217207320">
          <w:marLeft w:val="0"/>
          <w:marRight w:val="0"/>
          <w:marTop w:val="0"/>
          <w:marBottom w:val="0"/>
          <w:divBdr>
            <w:top w:val="none" w:sz="0" w:space="0" w:color="auto"/>
            <w:left w:val="none" w:sz="0" w:space="0" w:color="auto"/>
            <w:bottom w:val="none" w:sz="0" w:space="0" w:color="auto"/>
            <w:right w:val="none" w:sz="0" w:space="0" w:color="auto"/>
          </w:divBdr>
        </w:div>
        <w:div w:id="1361708302">
          <w:marLeft w:val="0"/>
          <w:marRight w:val="0"/>
          <w:marTop w:val="0"/>
          <w:marBottom w:val="0"/>
          <w:divBdr>
            <w:top w:val="none" w:sz="0" w:space="0" w:color="auto"/>
            <w:left w:val="none" w:sz="0" w:space="0" w:color="auto"/>
            <w:bottom w:val="none" w:sz="0" w:space="0" w:color="auto"/>
            <w:right w:val="none" w:sz="0" w:space="0" w:color="auto"/>
          </w:divBdr>
        </w:div>
        <w:div w:id="83766160">
          <w:marLeft w:val="0"/>
          <w:marRight w:val="0"/>
          <w:marTop w:val="0"/>
          <w:marBottom w:val="0"/>
          <w:divBdr>
            <w:top w:val="none" w:sz="0" w:space="0" w:color="auto"/>
            <w:left w:val="none" w:sz="0" w:space="0" w:color="auto"/>
            <w:bottom w:val="none" w:sz="0" w:space="0" w:color="auto"/>
            <w:right w:val="none" w:sz="0" w:space="0" w:color="auto"/>
          </w:divBdr>
        </w:div>
        <w:div w:id="1185367565">
          <w:marLeft w:val="0"/>
          <w:marRight w:val="0"/>
          <w:marTop w:val="0"/>
          <w:marBottom w:val="0"/>
          <w:divBdr>
            <w:top w:val="none" w:sz="0" w:space="0" w:color="auto"/>
            <w:left w:val="none" w:sz="0" w:space="0" w:color="auto"/>
            <w:bottom w:val="none" w:sz="0" w:space="0" w:color="auto"/>
            <w:right w:val="none" w:sz="0" w:space="0" w:color="auto"/>
          </w:divBdr>
        </w:div>
        <w:div w:id="2017420116">
          <w:marLeft w:val="0"/>
          <w:marRight w:val="0"/>
          <w:marTop w:val="0"/>
          <w:marBottom w:val="0"/>
          <w:divBdr>
            <w:top w:val="none" w:sz="0" w:space="0" w:color="auto"/>
            <w:left w:val="none" w:sz="0" w:space="0" w:color="auto"/>
            <w:bottom w:val="none" w:sz="0" w:space="0" w:color="auto"/>
            <w:right w:val="none" w:sz="0" w:space="0" w:color="auto"/>
          </w:divBdr>
        </w:div>
        <w:div w:id="1137189329">
          <w:marLeft w:val="0"/>
          <w:marRight w:val="0"/>
          <w:marTop w:val="0"/>
          <w:marBottom w:val="0"/>
          <w:divBdr>
            <w:top w:val="none" w:sz="0" w:space="0" w:color="auto"/>
            <w:left w:val="none" w:sz="0" w:space="0" w:color="auto"/>
            <w:bottom w:val="none" w:sz="0" w:space="0" w:color="auto"/>
            <w:right w:val="none" w:sz="0" w:space="0" w:color="auto"/>
          </w:divBdr>
        </w:div>
        <w:div w:id="1857771393">
          <w:marLeft w:val="0"/>
          <w:marRight w:val="0"/>
          <w:marTop w:val="0"/>
          <w:marBottom w:val="0"/>
          <w:divBdr>
            <w:top w:val="none" w:sz="0" w:space="0" w:color="auto"/>
            <w:left w:val="none" w:sz="0" w:space="0" w:color="auto"/>
            <w:bottom w:val="none" w:sz="0" w:space="0" w:color="auto"/>
            <w:right w:val="none" w:sz="0" w:space="0" w:color="auto"/>
          </w:divBdr>
        </w:div>
        <w:div w:id="134033601">
          <w:marLeft w:val="0"/>
          <w:marRight w:val="0"/>
          <w:marTop w:val="0"/>
          <w:marBottom w:val="0"/>
          <w:divBdr>
            <w:top w:val="none" w:sz="0" w:space="0" w:color="auto"/>
            <w:left w:val="none" w:sz="0" w:space="0" w:color="auto"/>
            <w:bottom w:val="none" w:sz="0" w:space="0" w:color="auto"/>
            <w:right w:val="none" w:sz="0" w:space="0" w:color="auto"/>
          </w:divBdr>
        </w:div>
        <w:div w:id="1618216105">
          <w:marLeft w:val="0"/>
          <w:marRight w:val="0"/>
          <w:marTop w:val="0"/>
          <w:marBottom w:val="0"/>
          <w:divBdr>
            <w:top w:val="none" w:sz="0" w:space="0" w:color="auto"/>
            <w:left w:val="none" w:sz="0" w:space="0" w:color="auto"/>
            <w:bottom w:val="none" w:sz="0" w:space="0" w:color="auto"/>
            <w:right w:val="none" w:sz="0" w:space="0" w:color="auto"/>
          </w:divBdr>
        </w:div>
        <w:div w:id="166697406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89281677">
      <w:bodyDiv w:val="1"/>
      <w:marLeft w:val="0"/>
      <w:marRight w:val="0"/>
      <w:marTop w:val="0"/>
      <w:marBottom w:val="0"/>
      <w:divBdr>
        <w:top w:val="none" w:sz="0" w:space="0" w:color="auto"/>
        <w:left w:val="none" w:sz="0" w:space="0" w:color="auto"/>
        <w:bottom w:val="none" w:sz="0" w:space="0" w:color="auto"/>
        <w:right w:val="none" w:sz="0" w:space="0" w:color="auto"/>
      </w:divBdr>
      <w:divsChild>
        <w:div w:id="1411001568">
          <w:marLeft w:val="0"/>
          <w:marRight w:val="0"/>
          <w:marTop w:val="0"/>
          <w:marBottom w:val="0"/>
          <w:divBdr>
            <w:top w:val="none" w:sz="0" w:space="0" w:color="auto"/>
            <w:left w:val="none" w:sz="0" w:space="0" w:color="auto"/>
            <w:bottom w:val="none" w:sz="0" w:space="0" w:color="auto"/>
            <w:right w:val="none" w:sz="0" w:space="0" w:color="auto"/>
          </w:divBdr>
        </w:div>
        <w:div w:id="680592337">
          <w:marLeft w:val="0"/>
          <w:marRight w:val="0"/>
          <w:marTop w:val="0"/>
          <w:marBottom w:val="0"/>
          <w:divBdr>
            <w:top w:val="none" w:sz="0" w:space="0" w:color="auto"/>
            <w:left w:val="none" w:sz="0" w:space="0" w:color="auto"/>
            <w:bottom w:val="none" w:sz="0" w:space="0" w:color="auto"/>
            <w:right w:val="none" w:sz="0" w:space="0" w:color="auto"/>
          </w:divBdr>
        </w:div>
        <w:div w:id="1820534819">
          <w:marLeft w:val="0"/>
          <w:marRight w:val="0"/>
          <w:marTop w:val="0"/>
          <w:marBottom w:val="0"/>
          <w:divBdr>
            <w:top w:val="none" w:sz="0" w:space="0" w:color="auto"/>
            <w:left w:val="none" w:sz="0" w:space="0" w:color="auto"/>
            <w:bottom w:val="none" w:sz="0" w:space="0" w:color="auto"/>
            <w:right w:val="none" w:sz="0" w:space="0" w:color="auto"/>
          </w:divBdr>
        </w:div>
        <w:div w:id="1578974240">
          <w:marLeft w:val="0"/>
          <w:marRight w:val="0"/>
          <w:marTop w:val="0"/>
          <w:marBottom w:val="0"/>
          <w:divBdr>
            <w:top w:val="none" w:sz="0" w:space="0" w:color="auto"/>
            <w:left w:val="none" w:sz="0" w:space="0" w:color="auto"/>
            <w:bottom w:val="none" w:sz="0" w:space="0" w:color="auto"/>
            <w:right w:val="none" w:sz="0" w:space="0" w:color="auto"/>
          </w:divBdr>
        </w:div>
        <w:div w:id="762997558">
          <w:marLeft w:val="0"/>
          <w:marRight w:val="0"/>
          <w:marTop w:val="0"/>
          <w:marBottom w:val="0"/>
          <w:divBdr>
            <w:top w:val="none" w:sz="0" w:space="0" w:color="auto"/>
            <w:left w:val="none" w:sz="0" w:space="0" w:color="auto"/>
            <w:bottom w:val="none" w:sz="0" w:space="0" w:color="auto"/>
            <w:right w:val="none" w:sz="0" w:space="0" w:color="auto"/>
          </w:divBdr>
        </w:div>
        <w:div w:id="653722767">
          <w:marLeft w:val="0"/>
          <w:marRight w:val="0"/>
          <w:marTop w:val="0"/>
          <w:marBottom w:val="0"/>
          <w:divBdr>
            <w:top w:val="none" w:sz="0" w:space="0" w:color="auto"/>
            <w:left w:val="none" w:sz="0" w:space="0" w:color="auto"/>
            <w:bottom w:val="none" w:sz="0" w:space="0" w:color="auto"/>
            <w:right w:val="none" w:sz="0" w:space="0" w:color="auto"/>
          </w:divBdr>
        </w:div>
        <w:div w:id="2043630464">
          <w:marLeft w:val="0"/>
          <w:marRight w:val="0"/>
          <w:marTop w:val="0"/>
          <w:marBottom w:val="0"/>
          <w:divBdr>
            <w:top w:val="none" w:sz="0" w:space="0" w:color="auto"/>
            <w:left w:val="none" w:sz="0" w:space="0" w:color="auto"/>
            <w:bottom w:val="none" w:sz="0" w:space="0" w:color="auto"/>
            <w:right w:val="none" w:sz="0" w:space="0" w:color="auto"/>
          </w:divBdr>
        </w:div>
        <w:div w:id="111024465">
          <w:marLeft w:val="0"/>
          <w:marRight w:val="0"/>
          <w:marTop w:val="0"/>
          <w:marBottom w:val="0"/>
          <w:divBdr>
            <w:top w:val="none" w:sz="0" w:space="0" w:color="auto"/>
            <w:left w:val="none" w:sz="0" w:space="0" w:color="auto"/>
            <w:bottom w:val="none" w:sz="0" w:space="0" w:color="auto"/>
            <w:right w:val="none" w:sz="0" w:space="0" w:color="auto"/>
          </w:divBdr>
        </w:div>
        <w:div w:id="1494832517">
          <w:marLeft w:val="0"/>
          <w:marRight w:val="0"/>
          <w:marTop w:val="0"/>
          <w:marBottom w:val="0"/>
          <w:divBdr>
            <w:top w:val="none" w:sz="0" w:space="0" w:color="auto"/>
            <w:left w:val="none" w:sz="0" w:space="0" w:color="auto"/>
            <w:bottom w:val="none" w:sz="0" w:space="0" w:color="auto"/>
            <w:right w:val="none" w:sz="0" w:space="0" w:color="auto"/>
          </w:divBdr>
        </w:div>
        <w:div w:id="1899396106">
          <w:marLeft w:val="0"/>
          <w:marRight w:val="0"/>
          <w:marTop w:val="0"/>
          <w:marBottom w:val="0"/>
          <w:divBdr>
            <w:top w:val="none" w:sz="0" w:space="0" w:color="auto"/>
            <w:left w:val="none" w:sz="0" w:space="0" w:color="auto"/>
            <w:bottom w:val="none" w:sz="0" w:space="0" w:color="auto"/>
            <w:right w:val="none" w:sz="0" w:space="0" w:color="auto"/>
          </w:divBdr>
        </w:div>
        <w:div w:id="1101333974">
          <w:marLeft w:val="0"/>
          <w:marRight w:val="0"/>
          <w:marTop w:val="0"/>
          <w:marBottom w:val="0"/>
          <w:divBdr>
            <w:top w:val="none" w:sz="0" w:space="0" w:color="auto"/>
            <w:left w:val="none" w:sz="0" w:space="0" w:color="auto"/>
            <w:bottom w:val="none" w:sz="0" w:space="0" w:color="auto"/>
            <w:right w:val="none" w:sz="0" w:space="0" w:color="auto"/>
          </w:divBdr>
        </w:div>
        <w:div w:id="1724718734">
          <w:marLeft w:val="0"/>
          <w:marRight w:val="0"/>
          <w:marTop w:val="0"/>
          <w:marBottom w:val="0"/>
          <w:divBdr>
            <w:top w:val="none" w:sz="0" w:space="0" w:color="auto"/>
            <w:left w:val="none" w:sz="0" w:space="0" w:color="auto"/>
            <w:bottom w:val="none" w:sz="0" w:space="0" w:color="auto"/>
            <w:right w:val="none" w:sz="0" w:space="0" w:color="auto"/>
          </w:divBdr>
        </w:div>
        <w:div w:id="1025864481">
          <w:marLeft w:val="0"/>
          <w:marRight w:val="0"/>
          <w:marTop w:val="0"/>
          <w:marBottom w:val="0"/>
          <w:divBdr>
            <w:top w:val="none" w:sz="0" w:space="0" w:color="auto"/>
            <w:left w:val="none" w:sz="0" w:space="0" w:color="auto"/>
            <w:bottom w:val="none" w:sz="0" w:space="0" w:color="auto"/>
            <w:right w:val="none" w:sz="0" w:space="0" w:color="auto"/>
          </w:divBdr>
        </w:div>
        <w:div w:id="1578979188">
          <w:marLeft w:val="0"/>
          <w:marRight w:val="0"/>
          <w:marTop w:val="0"/>
          <w:marBottom w:val="0"/>
          <w:divBdr>
            <w:top w:val="none" w:sz="0" w:space="0" w:color="auto"/>
            <w:left w:val="none" w:sz="0" w:space="0" w:color="auto"/>
            <w:bottom w:val="none" w:sz="0" w:space="0" w:color="auto"/>
            <w:right w:val="none" w:sz="0" w:space="0" w:color="auto"/>
          </w:divBdr>
        </w:div>
        <w:div w:id="791098276">
          <w:marLeft w:val="0"/>
          <w:marRight w:val="0"/>
          <w:marTop w:val="0"/>
          <w:marBottom w:val="0"/>
          <w:divBdr>
            <w:top w:val="none" w:sz="0" w:space="0" w:color="auto"/>
            <w:left w:val="none" w:sz="0" w:space="0" w:color="auto"/>
            <w:bottom w:val="none" w:sz="0" w:space="0" w:color="auto"/>
            <w:right w:val="none" w:sz="0" w:space="0" w:color="auto"/>
          </w:divBdr>
        </w:div>
        <w:div w:id="1098599273">
          <w:marLeft w:val="0"/>
          <w:marRight w:val="0"/>
          <w:marTop w:val="0"/>
          <w:marBottom w:val="0"/>
          <w:divBdr>
            <w:top w:val="none" w:sz="0" w:space="0" w:color="auto"/>
            <w:left w:val="none" w:sz="0" w:space="0" w:color="auto"/>
            <w:bottom w:val="none" w:sz="0" w:space="0" w:color="auto"/>
            <w:right w:val="none" w:sz="0" w:space="0" w:color="auto"/>
          </w:divBdr>
        </w:div>
        <w:div w:id="158735112">
          <w:marLeft w:val="0"/>
          <w:marRight w:val="0"/>
          <w:marTop w:val="0"/>
          <w:marBottom w:val="0"/>
          <w:divBdr>
            <w:top w:val="none" w:sz="0" w:space="0" w:color="auto"/>
            <w:left w:val="none" w:sz="0" w:space="0" w:color="auto"/>
            <w:bottom w:val="none" w:sz="0" w:space="0" w:color="auto"/>
            <w:right w:val="none" w:sz="0" w:space="0" w:color="auto"/>
          </w:divBdr>
        </w:div>
        <w:div w:id="445659813">
          <w:marLeft w:val="0"/>
          <w:marRight w:val="0"/>
          <w:marTop w:val="0"/>
          <w:marBottom w:val="0"/>
          <w:divBdr>
            <w:top w:val="none" w:sz="0" w:space="0" w:color="auto"/>
            <w:left w:val="none" w:sz="0" w:space="0" w:color="auto"/>
            <w:bottom w:val="none" w:sz="0" w:space="0" w:color="auto"/>
            <w:right w:val="none" w:sz="0" w:space="0" w:color="auto"/>
          </w:divBdr>
        </w:div>
        <w:div w:id="1975984240">
          <w:marLeft w:val="0"/>
          <w:marRight w:val="0"/>
          <w:marTop w:val="0"/>
          <w:marBottom w:val="0"/>
          <w:divBdr>
            <w:top w:val="none" w:sz="0" w:space="0" w:color="auto"/>
            <w:left w:val="none" w:sz="0" w:space="0" w:color="auto"/>
            <w:bottom w:val="none" w:sz="0" w:space="0" w:color="auto"/>
            <w:right w:val="none" w:sz="0" w:space="0" w:color="auto"/>
          </w:divBdr>
        </w:div>
        <w:div w:id="121778676">
          <w:marLeft w:val="0"/>
          <w:marRight w:val="0"/>
          <w:marTop w:val="0"/>
          <w:marBottom w:val="0"/>
          <w:divBdr>
            <w:top w:val="none" w:sz="0" w:space="0" w:color="auto"/>
            <w:left w:val="none" w:sz="0" w:space="0" w:color="auto"/>
            <w:bottom w:val="none" w:sz="0" w:space="0" w:color="auto"/>
            <w:right w:val="none" w:sz="0" w:space="0" w:color="auto"/>
          </w:divBdr>
        </w:div>
      </w:divsChild>
    </w:div>
    <w:div w:id="2076851473">
      <w:bodyDiv w:val="1"/>
      <w:marLeft w:val="0"/>
      <w:marRight w:val="0"/>
      <w:marTop w:val="0"/>
      <w:marBottom w:val="0"/>
      <w:divBdr>
        <w:top w:val="none" w:sz="0" w:space="0" w:color="auto"/>
        <w:left w:val="none" w:sz="0" w:space="0" w:color="auto"/>
        <w:bottom w:val="none" w:sz="0" w:space="0" w:color="auto"/>
        <w:right w:val="none" w:sz="0" w:space="0" w:color="auto"/>
      </w:divBdr>
      <w:divsChild>
        <w:div w:id="1688872511">
          <w:marLeft w:val="0"/>
          <w:marRight w:val="0"/>
          <w:marTop w:val="0"/>
          <w:marBottom w:val="0"/>
          <w:divBdr>
            <w:top w:val="none" w:sz="0" w:space="0" w:color="auto"/>
            <w:left w:val="none" w:sz="0" w:space="0" w:color="auto"/>
            <w:bottom w:val="none" w:sz="0" w:space="0" w:color="auto"/>
            <w:right w:val="none" w:sz="0" w:space="0" w:color="auto"/>
          </w:divBdr>
        </w:div>
        <w:div w:id="1276862671">
          <w:marLeft w:val="0"/>
          <w:marRight w:val="0"/>
          <w:marTop w:val="0"/>
          <w:marBottom w:val="0"/>
          <w:divBdr>
            <w:top w:val="none" w:sz="0" w:space="0" w:color="auto"/>
            <w:left w:val="none" w:sz="0" w:space="0" w:color="auto"/>
            <w:bottom w:val="none" w:sz="0" w:space="0" w:color="auto"/>
            <w:right w:val="none" w:sz="0" w:space="0" w:color="auto"/>
          </w:divBdr>
        </w:div>
        <w:div w:id="415908048">
          <w:marLeft w:val="0"/>
          <w:marRight w:val="0"/>
          <w:marTop w:val="0"/>
          <w:marBottom w:val="0"/>
          <w:divBdr>
            <w:top w:val="none" w:sz="0" w:space="0" w:color="auto"/>
            <w:left w:val="none" w:sz="0" w:space="0" w:color="auto"/>
            <w:bottom w:val="none" w:sz="0" w:space="0" w:color="auto"/>
            <w:right w:val="none" w:sz="0" w:space="0" w:color="auto"/>
          </w:divBdr>
        </w:div>
        <w:div w:id="412510217">
          <w:marLeft w:val="0"/>
          <w:marRight w:val="0"/>
          <w:marTop w:val="0"/>
          <w:marBottom w:val="0"/>
          <w:divBdr>
            <w:top w:val="none" w:sz="0" w:space="0" w:color="auto"/>
            <w:left w:val="none" w:sz="0" w:space="0" w:color="auto"/>
            <w:bottom w:val="none" w:sz="0" w:space="0" w:color="auto"/>
            <w:right w:val="none" w:sz="0" w:space="0" w:color="auto"/>
          </w:divBdr>
        </w:div>
        <w:div w:id="1167400139">
          <w:marLeft w:val="0"/>
          <w:marRight w:val="0"/>
          <w:marTop w:val="0"/>
          <w:marBottom w:val="0"/>
          <w:divBdr>
            <w:top w:val="none" w:sz="0" w:space="0" w:color="auto"/>
            <w:left w:val="none" w:sz="0" w:space="0" w:color="auto"/>
            <w:bottom w:val="none" w:sz="0" w:space="0" w:color="auto"/>
            <w:right w:val="none" w:sz="0" w:space="0" w:color="auto"/>
          </w:divBdr>
        </w:div>
        <w:div w:id="765733701">
          <w:marLeft w:val="0"/>
          <w:marRight w:val="0"/>
          <w:marTop w:val="0"/>
          <w:marBottom w:val="0"/>
          <w:divBdr>
            <w:top w:val="none" w:sz="0" w:space="0" w:color="auto"/>
            <w:left w:val="none" w:sz="0" w:space="0" w:color="auto"/>
            <w:bottom w:val="none" w:sz="0" w:space="0" w:color="auto"/>
            <w:right w:val="none" w:sz="0" w:space="0" w:color="auto"/>
          </w:divBdr>
        </w:div>
        <w:div w:id="253825564">
          <w:marLeft w:val="0"/>
          <w:marRight w:val="0"/>
          <w:marTop w:val="0"/>
          <w:marBottom w:val="0"/>
          <w:divBdr>
            <w:top w:val="none" w:sz="0" w:space="0" w:color="auto"/>
            <w:left w:val="none" w:sz="0" w:space="0" w:color="auto"/>
            <w:bottom w:val="none" w:sz="0" w:space="0" w:color="auto"/>
            <w:right w:val="none" w:sz="0" w:space="0" w:color="auto"/>
          </w:divBdr>
        </w:div>
        <w:div w:id="1274438684">
          <w:marLeft w:val="0"/>
          <w:marRight w:val="0"/>
          <w:marTop w:val="0"/>
          <w:marBottom w:val="0"/>
          <w:divBdr>
            <w:top w:val="none" w:sz="0" w:space="0" w:color="auto"/>
            <w:left w:val="none" w:sz="0" w:space="0" w:color="auto"/>
            <w:bottom w:val="none" w:sz="0" w:space="0" w:color="auto"/>
            <w:right w:val="none" w:sz="0" w:space="0" w:color="auto"/>
          </w:divBdr>
        </w:div>
        <w:div w:id="1053895016">
          <w:marLeft w:val="0"/>
          <w:marRight w:val="0"/>
          <w:marTop w:val="0"/>
          <w:marBottom w:val="0"/>
          <w:divBdr>
            <w:top w:val="none" w:sz="0" w:space="0" w:color="auto"/>
            <w:left w:val="none" w:sz="0" w:space="0" w:color="auto"/>
            <w:bottom w:val="none" w:sz="0" w:space="0" w:color="auto"/>
            <w:right w:val="none" w:sz="0" w:space="0" w:color="auto"/>
          </w:divBdr>
        </w:div>
        <w:div w:id="300965056">
          <w:marLeft w:val="0"/>
          <w:marRight w:val="0"/>
          <w:marTop w:val="0"/>
          <w:marBottom w:val="0"/>
          <w:divBdr>
            <w:top w:val="none" w:sz="0" w:space="0" w:color="auto"/>
            <w:left w:val="none" w:sz="0" w:space="0" w:color="auto"/>
            <w:bottom w:val="none" w:sz="0" w:space="0" w:color="auto"/>
            <w:right w:val="none" w:sz="0" w:space="0" w:color="auto"/>
          </w:divBdr>
        </w:div>
        <w:div w:id="1113090311">
          <w:marLeft w:val="0"/>
          <w:marRight w:val="0"/>
          <w:marTop w:val="0"/>
          <w:marBottom w:val="0"/>
          <w:divBdr>
            <w:top w:val="none" w:sz="0" w:space="0" w:color="auto"/>
            <w:left w:val="none" w:sz="0" w:space="0" w:color="auto"/>
            <w:bottom w:val="none" w:sz="0" w:space="0" w:color="auto"/>
            <w:right w:val="none" w:sz="0" w:space="0" w:color="auto"/>
          </w:divBdr>
        </w:div>
        <w:div w:id="1193152631">
          <w:marLeft w:val="0"/>
          <w:marRight w:val="0"/>
          <w:marTop w:val="0"/>
          <w:marBottom w:val="0"/>
          <w:divBdr>
            <w:top w:val="none" w:sz="0" w:space="0" w:color="auto"/>
            <w:left w:val="none" w:sz="0" w:space="0" w:color="auto"/>
            <w:bottom w:val="none" w:sz="0" w:space="0" w:color="auto"/>
            <w:right w:val="none" w:sz="0" w:space="0" w:color="auto"/>
          </w:divBdr>
        </w:div>
        <w:div w:id="837426279">
          <w:marLeft w:val="0"/>
          <w:marRight w:val="0"/>
          <w:marTop w:val="0"/>
          <w:marBottom w:val="0"/>
          <w:divBdr>
            <w:top w:val="none" w:sz="0" w:space="0" w:color="auto"/>
            <w:left w:val="none" w:sz="0" w:space="0" w:color="auto"/>
            <w:bottom w:val="none" w:sz="0" w:space="0" w:color="auto"/>
            <w:right w:val="none" w:sz="0" w:space="0" w:color="auto"/>
          </w:divBdr>
        </w:div>
        <w:div w:id="983655763">
          <w:marLeft w:val="0"/>
          <w:marRight w:val="0"/>
          <w:marTop w:val="0"/>
          <w:marBottom w:val="0"/>
          <w:divBdr>
            <w:top w:val="none" w:sz="0" w:space="0" w:color="auto"/>
            <w:left w:val="none" w:sz="0" w:space="0" w:color="auto"/>
            <w:bottom w:val="none" w:sz="0" w:space="0" w:color="auto"/>
            <w:right w:val="none" w:sz="0" w:space="0" w:color="auto"/>
          </w:divBdr>
        </w:div>
        <w:div w:id="998922022">
          <w:marLeft w:val="0"/>
          <w:marRight w:val="0"/>
          <w:marTop w:val="0"/>
          <w:marBottom w:val="0"/>
          <w:divBdr>
            <w:top w:val="none" w:sz="0" w:space="0" w:color="auto"/>
            <w:left w:val="none" w:sz="0" w:space="0" w:color="auto"/>
            <w:bottom w:val="none" w:sz="0" w:space="0" w:color="auto"/>
            <w:right w:val="none" w:sz="0" w:space="0" w:color="auto"/>
          </w:divBdr>
        </w:div>
        <w:div w:id="1751344162">
          <w:marLeft w:val="0"/>
          <w:marRight w:val="0"/>
          <w:marTop w:val="0"/>
          <w:marBottom w:val="0"/>
          <w:divBdr>
            <w:top w:val="none" w:sz="0" w:space="0" w:color="auto"/>
            <w:left w:val="none" w:sz="0" w:space="0" w:color="auto"/>
            <w:bottom w:val="none" w:sz="0" w:space="0" w:color="auto"/>
            <w:right w:val="none" w:sz="0" w:space="0" w:color="auto"/>
          </w:divBdr>
        </w:div>
        <w:div w:id="164513605">
          <w:marLeft w:val="0"/>
          <w:marRight w:val="0"/>
          <w:marTop w:val="0"/>
          <w:marBottom w:val="0"/>
          <w:divBdr>
            <w:top w:val="none" w:sz="0" w:space="0" w:color="auto"/>
            <w:left w:val="none" w:sz="0" w:space="0" w:color="auto"/>
            <w:bottom w:val="none" w:sz="0" w:space="0" w:color="auto"/>
            <w:right w:val="none" w:sz="0" w:space="0" w:color="auto"/>
          </w:divBdr>
        </w:div>
        <w:div w:id="783118046">
          <w:marLeft w:val="0"/>
          <w:marRight w:val="0"/>
          <w:marTop w:val="0"/>
          <w:marBottom w:val="0"/>
          <w:divBdr>
            <w:top w:val="none" w:sz="0" w:space="0" w:color="auto"/>
            <w:left w:val="none" w:sz="0" w:space="0" w:color="auto"/>
            <w:bottom w:val="none" w:sz="0" w:space="0" w:color="auto"/>
            <w:right w:val="none" w:sz="0" w:space="0" w:color="auto"/>
          </w:divBdr>
        </w:div>
        <w:div w:id="1463113219">
          <w:marLeft w:val="0"/>
          <w:marRight w:val="0"/>
          <w:marTop w:val="0"/>
          <w:marBottom w:val="0"/>
          <w:divBdr>
            <w:top w:val="none" w:sz="0" w:space="0" w:color="auto"/>
            <w:left w:val="none" w:sz="0" w:space="0" w:color="auto"/>
            <w:bottom w:val="none" w:sz="0" w:space="0" w:color="auto"/>
            <w:right w:val="none" w:sz="0" w:space="0" w:color="auto"/>
          </w:divBdr>
        </w:div>
        <w:div w:id="169715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6820</Words>
  <Characters>42970</Characters>
  <Application>Microsoft Office Word</Application>
  <DocSecurity>0</DocSecurity>
  <Lines>358</Lines>
  <Paragraphs>99</Paragraphs>
  <ScaleCrop>false</ScaleCrop>
  <HeadingPairs>
    <vt:vector size="4" baseType="variant">
      <vt:variant>
        <vt:lpstr>Titel</vt:lpstr>
      </vt:variant>
      <vt:variant>
        <vt:i4>1</vt:i4>
      </vt:variant>
      <vt:variant>
        <vt:lpstr>Überschriften</vt:lpstr>
      </vt:variant>
      <vt:variant>
        <vt:i4>45</vt:i4>
      </vt:variant>
    </vt:vector>
  </HeadingPairs>
  <TitlesOfParts>
    <vt:vector size="46" baseType="lpstr">
      <vt:lpstr/>
      <vt:lpstr>Pfeil, Christian Karl Ludwig von - Lieder</vt:lpstr>
      <vt:lpstr>Vorwort</vt:lpstr>
      <vt:lpstr>Auf dem Weg zum Himmel geht’s </vt:lpstr>
      <vt:lpstr>Auf, Herz, dass dich der Sonne Licht </vt:lpstr>
      <vt:lpstr>Besser ist kein Tag zur Buße </vt:lpstr>
      <vt:lpstr>Betgemeinde, heilge dich </vt:lpstr>
      <vt:lpstr>Der Vater siehts: Kind, lass es sein </vt:lpstr>
      <vt:lpstr>Eins ist Not, wer hat dies eine </vt:lpstr>
      <vt:lpstr>Erschalle, muntrer Freudenton </vt:lpstr>
      <vt:lpstr>Gehet hin, ihr Friedensboten </vt:lpstr>
      <vt:lpstr>Gott, du Geber aller Gaben </vt:lpstr>
      <vt:lpstr>Guter Seelenhirt </vt:lpstr>
      <vt:lpstr>Herr Jesu, habe acht auf mich </vt:lpstr>
      <vt:lpstr>Hört heut der Weisen große Frage </vt:lpstr>
      <vt:lpstr>Ich halte meinem Jesu still </vt:lpstr>
      <vt:lpstr>Jesu, du allein sollst mein Führer sein </vt:lpstr>
      <vt:lpstr>Lamm Gottes, wohin eilest du (Die Karwoche) </vt:lpstr>
      <vt:lpstr>Mein Erlöser lebet nun </vt:lpstr>
      <vt:lpstr>Mein Jesus nimmt die Sünder an </vt:lpstr>
      <vt:lpstr>Mein Sterben ist ein Gang zum Leben </vt:lpstr>
      <vt:lpstr>O Land, Land, Land, wach auf </vt:lpstr>
      <vt:lpstr>O Leben aller Heiligen </vt:lpstr>
      <vt:lpstr>Was ist dem Volk der Christenheit </vt:lpstr>
      <vt:lpstr>Wir kommen von dem roten Meer </vt:lpstr>
      <vt:lpstr>Zum Vater ging der Heil’ge Christ </vt:lpstr>
      <vt:lpstr>Jesus, Heil und Heilserstatter </vt:lpstr>
      <vt:lpstr>    Pfeil, Christian Karl Ludwig von – Seht mit Augen, hört mit Ohren </vt:lpstr>
      <vt:lpstr>    Pfeil, Christian Karl Ludwig von – Zum Sterben ich bereitet bin </vt:lpstr>
      <vt:lpstr>    Pfeil, Christian Karl Ludwig von – Jesus ist der Arzt der Seelen </vt:lpstr>
      <vt:lpstr>    Pfeil, Christian Karl Ludwig von – Segnet uns, zu guter letzt </vt:lpstr>
      <vt:lpstr>    Pfeil, Christian Karl Ludwig von – Wohl einem Haus, da Jesus Christ </vt:lpstr>
      <vt:lpstr>    Pfeil, Christian Karl Ludwig von – Auf, Herz und auch ihr Lippen </vt:lpstr>
      <vt:lpstr>    Pfeil, Christian Karl Ludwig von – Den heilig, heilig, heilgen Geist </vt:lpstr>
      <vt:lpstr>    Pfeil, Christian Karl Ludwig von – Der Vater zürnt von Herzen nicht </vt:lpstr>
      <vt:lpstr>    Pfeil, Christian Karl Ludwig von – Jesus gestern, Jesus heute </vt:lpstr>
      <vt:lpstr>    Pfeil, Christian Karl Ludwig von – O großer König Jesus Christ </vt:lpstr>
      <vt:lpstr>    Pfeil, Christian Karl Ludwig von – Herr, der du alle Ding </vt:lpstr>
      <vt:lpstr>    Pfeil, Christian Karl Ludwig von – Du kleine Herde, hebe </vt:lpstr>
      <vt:lpstr>    Pfeil, Christian Karl Ludwig von – O wunderbarer Gott </vt:lpstr>
      <vt:lpstr>    Pfeil, Christian Karl Ludwig von – Heut fang ich wieder an zu zählen </vt:lpstr>
      <vt:lpstr>    Pfeil, Christian Karl Ludwig von – Der Glaube hilft </vt:lpstr>
      <vt:lpstr>    Pfeil, Christian Karl Ludwig von – Heute jauchzet all ihr Frommen </vt:lpstr>
      <vt:lpstr>    Pfeil, Christian Karl Ludwig von – Abba! Vater! </vt:lpstr>
      <vt:lpstr>Quellen:</vt:lpstr>
      <vt:lpstr>Endnoten</vt:lpstr>
    </vt:vector>
  </TitlesOfParts>
  <LinksUpToDate>false</LinksUpToDate>
  <CharactersWithSpaces>49691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2020-11-21T18:34:00Z</dcterms:created>
  <dcterms:modified xsi:type="dcterms:W3CDTF">2020-11-22T14:02:00Z</dcterms:modified>
  <dc:title>Lieder</dc:title>
  <dc:creator>Pfeil, Christian Karl Ludwig von</dc:creator>
  <dc:language>de</dc:language>
</cp:coreProperties>
</file>